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8155D" w14:textId="1AE15CF3" w:rsidR="005C4DF3" w:rsidRPr="001D2E1A" w:rsidRDefault="005C4DF3">
      <w:pPr>
        <w:rPr>
          <w:rFonts w:ascii="Bahnschrift" w:hAnsi="Bahnschrift"/>
        </w:rPr>
      </w:pPr>
      <w:r w:rsidRPr="001D2E1A">
        <w:rPr>
          <w:rFonts w:ascii="Bahnschrift" w:hAnsi="Bahnschrift"/>
          <w:noProof/>
          <w:sz w:val="18"/>
          <w:lang w:eastAsia="pl-PL"/>
        </w:rPr>
        <mc:AlternateContent>
          <mc:Choice Requires="wpg">
            <w:drawing>
              <wp:anchor distT="0" distB="0" distL="0" distR="0" simplePos="0" relativeHeight="251653120" behindDoc="0" locked="0" layoutInCell="1" allowOverlap="1" wp14:anchorId="52A48A64" wp14:editId="004C884A">
                <wp:simplePos x="0" y="0"/>
                <wp:positionH relativeFrom="page">
                  <wp:posOffset>617517</wp:posOffset>
                </wp:positionH>
                <wp:positionV relativeFrom="paragraph">
                  <wp:posOffset>-69100</wp:posOffset>
                </wp:positionV>
                <wp:extent cx="3069771" cy="1021278"/>
                <wp:effectExtent l="0" t="0" r="16510" b="26670"/>
                <wp:wrapNone/>
                <wp:docPr id="119774626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69771" cy="1021278"/>
                          <a:chOff x="0" y="0"/>
                          <a:chExt cx="3212465" cy="835660"/>
                        </a:xfrm>
                      </wpg:grpSpPr>
                      <wps:wsp>
                        <wps:cNvPr id="282370224" name="Graphic 2"/>
                        <wps:cNvSpPr/>
                        <wps:spPr>
                          <a:xfrm>
                            <a:off x="4571" y="0"/>
                            <a:ext cx="1270" cy="835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35660">
                                <a:moveTo>
                                  <a:pt x="0" y="8351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927688" name="Graphic 3"/>
                        <wps:cNvSpPr/>
                        <wps:spPr>
                          <a:xfrm>
                            <a:off x="3207373" y="0"/>
                            <a:ext cx="1270" cy="835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35660">
                                <a:moveTo>
                                  <a:pt x="0" y="8351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3969137" name="Graphic 4"/>
                        <wps:cNvSpPr/>
                        <wps:spPr>
                          <a:xfrm>
                            <a:off x="0" y="4572"/>
                            <a:ext cx="3212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12465">
                                <a:moveTo>
                                  <a:pt x="0" y="0"/>
                                </a:moveTo>
                                <a:lnTo>
                                  <a:pt x="3211943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1814882" name="Graphic 5"/>
                        <wps:cNvSpPr/>
                        <wps:spPr>
                          <a:xfrm>
                            <a:off x="0" y="830580"/>
                            <a:ext cx="3212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12465">
                                <a:moveTo>
                                  <a:pt x="0" y="0"/>
                                </a:moveTo>
                                <a:lnTo>
                                  <a:pt x="3211943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943641" id="Group 1" o:spid="_x0000_s1026" style="position:absolute;margin-left:48.6pt;margin-top:-5.45pt;width:241.7pt;height:80.4pt;z-index:251653120;mso-wrap-distance-left:0;mso-wrap-distance-right:0;mso-position-horizontal-relative:page;mso-width-relative:margin;mso-height-relative:margin" coordsize="32124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">
                <v:shape id="Graphic 2" o:spid="_x0000_s1027" style="position:absolute;left:45;width:13;height:8356;visibility:visible;mso-wrap-style:square;v-text-anchor:top" coordsize="1270,835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Xb1McA&#10;AADiAAAADwAAAGRycy9kb3ducmV2LnhtbESPzWrDMBCE74W+g9hCb41cNSTGjRJKoW18y08fYLE2&#10;tom1MpJqu28fBQI5DjPzDbPaTLYTA/nQOtbwOstAEFfOtFxr+D1+veQgQkQ22DkmDf8UYLN+fFhh&#10;YdzIexoOsRYJwqFADU2MfSFlqBqyGGauJ07eyXmLMUlfS+NxTHDbSZVlC2mx5bTQYE+fDVXnw5/V&#10;UP942rky74+jLIfSfavFXCqtn5+mj3cQkaZ4D9/aW6NB5eptmSk1h+uldAfk+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129THAAAA4gAAAA8AAAAAAAAAAAAAAAAAmAIAAGRy&#10;cy9kb3ducmV2LnhtbFBLBQYAAAAABAAEAPUAAACMAwAAAAA=&#10;" path="m,835152l,e" filled="f" strokecolor="#030303" strokeweight=".25394mm">
                  <v:path arrowok="t"/>
                </v:shape>
                <v:shape id="Graphic 3" o:spid="_x0000_s1028" style="position:absolute;left:32073;width:13;height:8356;visibility:visible;mso-wrap-style:square;v-text-anchor:top" coordsize="1270,835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vRb8QA&#10;AADiAAAADwAAAGRycy9kb3ducmV2LnhtbERPyU7DMBC9I/UfrKnEjTpEkIZQt0JILLl14QNG8ZBE&#10;xOPINkn4e+aAxPHp7bvD4gY1UYi9ZwO3mwwUceNtz62Bj8vLTQkqJmSLg2cy8EMRDvvV1Q4r62c+&#10;0XROrZIQjhUa6FIaK61j05HDuPEjsXCfPjhMAkOrbcBZwt2g8ywrtMOepaHDkZ47ar7O385A+xbo&#10;6OtyvMy6nmr/mhd3Ojfmer08PYJKtKR/8Z/73cr88v4h3xalbJZLgkH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b0W/EAAAA4gAAAA8AAAAAAAAAAAAAAAAAmAIAAGRycy9k&#10;b3ducmV2LnhtbFBLBQYAAAAABAAEAPUAAACJAwAAAAA=&#10;" path="m,835152l,e" filled="f" strokecolor="#030303" strokeweight=".25394mm">
                  <v:path arrowok="t"/>
                </v:shape>
                <v:shape id="Graphic 4" o:spid="_x0000_s1029" style="position:absolute;top:45;width:32124;height:13;visibility:visible;mso-wrap-style:square;v-text-anchor:top" coordsize="32124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GtOssA&#10;AADiAAAADwAAAGRycy9kb3ducmV2LnhtbESPQWvCQBSE74X+h+UVeqsbFTRJXUUilvYgWFva6yP7&#10;zEazb0N2jem/dwuFHoeZ+YZZrAbbiJ46XztWMB4lIIhLp2uuFHx+bJ9SED4ga2wck4If8rBa3t8t&#10;MNfuyu/UH0IlIoR9jgpMCG0upS8NWfQj1xJH7+g6iyHKrpK6w2uE20ZOkmQmLdYcFwy2VBgqz4eL&#10;VVC9rU/F5mu/2X2bvti/XNIw2aVKPT4M62cQgYbwH/5rv2oFWTbNZtl4OoffS/EOyOUN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WQa06ywAAAOIAAAAPAAAAAAAAAAAAAAAAAJgC&#10;AABkcnMvZG93bnJldi54bWxQSwUGAAAAAAQABAD1AAAAkAMAAAAA&#10;" path="m,l3211943,e" filled="f" strokecolor="#030303" strokeweight=".72pt">
                  <v:path arrowok="t"/>
                </v:shape>
                <v:shape id="Graphic 5" o:spid="_x0000_s1030" style="position:absolute;top:8305;width:32124;height:13;visibility:visible;mso-wrap-style:square;v-text-anchor:top" coordsize="32124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HnicgA&#10;AADjAAAADwAAAGRycy9kb3ducmV2LnhtbERP3UvDMBB/F/wfwgm+ubT1g1CXjdGh6MNgTtlej+Zs&#10;qs2lNFlX/3sjDHy83/fNl5PrxEhDaD1ryGcZCOLam5YbDR/vTzcKRIjIBjvPpOGHAiwXlxdzLI0/&#10;8RuNu9iIFMKhRA02xr6UMtSWHIaZ74kT9+kHhzGdQyPNgKcU7jpZZNmDdNhyarDYU2Wp/t4dnYbm&#10;dfVVrffb9eZgx2r7fFSx2Citr6+m1SOISFP8F5/dLybNv7/NVX6nVAF/PyUA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ceeJyAAAAOMAAAAPAAAAAAAAAAAAAAAAAJgCAABk&#10;cnMvZG93bnJldi54bWxQSwUGAAAAAAQABAD1AAAAjQMAAAAA&#10;" path="m,l3211943,e" filled="f" strokecolor="#030303" strokeweight=".72pt">
                  <v:path arrowok="t"/>
                </v:shape>
                <w10:wrap anchorx="page"/>
              </v:group>
            </w:pict>
          </mc:Fallback>
        </mc:AlternateContent>
      </w:r>
      <w:r w:rsidRPr="001D2E1A">
        <w:rPr>
          <w:rFonts w:ascii="Bahnschrift" w:hAnsi="Bahnschrift"/>
        </w:rPr>
        <w:tab/>
      </w:r>
      <w:r w:rsidRPr="001D2E1A">
        <w:rPr>
          <w:rFonts w:ascii="Bahnschrift" w:hAnsi="Bahnschrift"/>
        </w:rPr>
        <w:tab/>
      </w:r>
      <w:r w:rsidRPr="001D2E1A">
        <w:rPr>
          <w:rFonts w:ascii="Bahnschrift" w:hAnsi="Bahnschrift"/>
        </w:rPr>
        <w:tab/>
      </w:r>
      <w:r w:rsidRPr="001D2E1A">
        <w:rPr>
          <w:rFonts w:ascii="Bahnschrift" w:hAnsi="Bahnschrift"/>
        </w:rPr>
        <w:tab/>
      </w:r>
      <w:r w:rsidRPr="001D2E1A">
        <w:rPr>
          <w:rFonts w:ascii="Bahnschrift" w:hAnsi="Bahnschrift"/>
        </w:rPr>
        <w:tab/>
      </w:r>
      <w:r w:rsidRPr="001D2E1A">
        <w:rPr>
          <w:rFonts w:ascii="Bahnschrift" w:hAnsi="Bahnschrift"/>
        </w:rPr>
        <w:tab/>
      </w:r>
      <w:r w:rsidRPr="001D2E1A">
        <w:rPr>
          <w:rFonts w:ascii="Bahnschrift" w:hAnsi="Bahnschrift"/>
        </w:rPr>
        <w:tab/>
      </w:r>
      <w:r w:rsidRPr="001D2E1A">
        <w:rPr>
          <w:rFonts w:ascii="Bahnschrift" w:hAnsi="Bahnschrift"/>
        </w:rPr>
        <w:tab/>
      </w:r>
      <w:r w:rsidRPr="001D2E1A">
        <w:rPr>
          <w:rFonts w:ascii="Bahnschrift" w:hAnsi="Bahnschrift"/>
        </w:rPr>
        <w:tab/>
      </w:r>
      <w:r w:rsidRPr="001D2E1A">
        <w:rPr>
          <w:rFonts w:ascii="Bahnschrift" w:hAnsi="Bahnschrift"/>
        </w:rPr>
        <w:tab/>
        <w:t>Mielec, dnia</w:t>
      </w:r>
    </w:p>
    <w:p w14:paraId="0306FD96" w14:textId="75038058" w:rsidR="005C4DF3" w:rsidRPr="009E756B" w:rsidRDefault="009E756B" w:rsidP="00C67ECF">
      <w:pPr>
        <w:spacing w:after="0"/>
        <w:ind w:left="5041" w:firstLine="720"/>
        <w:rPr>
          <w:rFonts w:ascii="Bahnschrift" w:hAnsi="Bahnschrift"/>
          <w:sz w:val="24"/>
          <w:szCs w:val="24"/>
        </w:rPr>
      </w:pPr>
      <w:r>
        <w:rPr>
          <w:rFonts w:ascii="Bahnschrift" w:hAnsi="Bahnschrift"/>
          <w:b/>
          <w:bCs/>
          <w:w w:val="105"/>
          <w:sz w:val="24"/>
          <w:szCs w:val="24"/>
        </w:rPr>
        <w:t xml:space="preserve">   </w:t>
      </w:r>
      <w:r w:rsidR="005C4DF3" w:rsidRPr="009E756B">
        <w:rPr>
          <w:rFonts w:ascii="Bahnschrift" w:hAnsi="Bahnschrift"/>
          <w:b/>
          <w:bCs/>
          <w:w w:val="105"/>
          <w:sz w:val="24"/>
          <w:szCs w:val="24"/>
        </w:rPr>
        <w:t>ZLECENIE</w:t>
      </w:r>
      <w:r w:rsidR="005C4DF3" w:rsidRPr="009E756B">
        <w:rPr>
          <w:rFonts w:ascii="Bahnschrift" w:hAnsi="Bahnschrift"/>
          <w:b/>
          <w:bCs/>
          <w:spacing w:val="3"/>
          <w:w w:val="105"/>
          <w:sz w:val="24"/>
          <w:szCs w:val="24"/>
        </w:rPr>
        <w:t xml:space="preserve"> </w:t>
      </w:r>
      <w:r w:rsidR="005C4DF3" w:rsidRPr="009E756B">
        <w:rPr>
          <w:rFonts w:ascii="Bahnschrift" w:hAnsi="Bahnschrift"/>
          <w:b/>
          <w:bCs/>
          <w:w w:val="105"/>
          <w:sz w:val="24"/>
          <w:szCs w:val="24"/>
        </w:rPr>
        <w:t>NA</w:t>
      </w:r>
      <w:r w:rsidR="005C4DF3" w:rsidRPr="009E756B">
        <w:rPr>
          <w:rFonts w:ascii="Bahnschrift" w:hAnsi="Bahnschrift"/>
          <w:b/>
          <w:bCs/>
          <w:spacing w:val="-13"/>
          <w:w w:val="105"/>
          <w:sz w:val="24"/>
          <w:szCs w:val="24"/>
        </w:rPr>
        <w:t xml:space="preserve"> </w:t>
      </w:r>
      <w:r w:rsidR="005C4DF3" w:rsidRPr="009E756B">
        <w:rPr>
          <w:rFonts w:ascii="Bahnschrift" w:hAnsi="Bahnschrift"/>
          <w:b/>
          <w:bCs/>
          <w:w w:val="105"/>
          <w:sz w:val="24"/>
          <w:szCs w:val="24"/>
        </w:rPr>
        <w:t>TRANSPORT</w:t>
      </w:r>
      <w:r w:rsidR="005C4DF3" w:rsidRPr="009E756B">
        <w:rPr>
          <w:rFonts w:ascii="Bahnschrift" w:hAnsi="Bahnschrift"/>
          <w:b/>
          <w:bCs/>
          <w:spacing w:val="1"/>
          <w:w w:val="105"/>
          <w:sz w:val="24"/>
          <w:szCs w:val="24"/>
        </w:rPr>
        <w:t xml:space="preserve"> </w:t>
      </w:r>
      <w:r w:rsidR="005C4DF3" w:rsidRPr="009E756B">
        <w:rPr>
          <w:rFonts w:ascii="Bahnschrift" w:hAnsi="Bahnschrift"/>
          <w:b/>
          <w:bCs/>
          <w:spacing w:val="-2"/>
          <w:w w:val="105"/>
          <w:sz w:val="24"/>
          <w:szCs w:val="24"/>
        </w:rPr>
        <w:t>SANITARNY</w:t>
      </w:r>
    </w:p>
    <w:p w14:paraId="7DA468F7" w14:textId="77777777" w:rsidR="00C67ECF" w:rsidRPr="001D2E1A" w:rsidRDefault="00C67ECF" w:rsidP="005C4DF3">
      <w:pPr>
        <w:spacing w:after="0" w:line="240" w:lineRule="auto"/>
        <w:rPr>
          <w:rFonts w:ascii="Bahnschrift" w:hAnsi="Bahnschrift"/>
          <w:sz w:val="12"/>
          <w:szCs w:val="12"/>
        </w:rPr>
      </w:pPr>
    </w:p>
    <w:p w14:paraId="08521A13" w14:textId="77777777" w:rsidR="00C67ECF" w:rsidRPr="001D2E1A" w:rsidRDefault="00C67ECF" w:rsidP="005C4DF3">
      <w:pPr>
        <w:spacing w:after="0" w:line="240" w:lineRule="auto"/>
        <w:rPr>
          <w:rFonts w:ascii="Bahnschrift" w:hAnsi="Bahnschrift"/>
          <w:sz w:val="12"/>
          <w:szCs w:val="12"/>
        </w:rPr>
      </w:pPr>
    </w:p>
    <w:p w14:paraId="49D884EB" w14:textId="77777777" w:rsidR="00C67ECF" w:rsidRPr="001D2E1A" w:rsidRDefault="00C67ECF" w:rsidP="005C4DF3">
      <w:pPr>
        <w:spacing w:after="0" w:line="240" w:lineRule="auto"/>
        <w:rPr>
          <w:rFonts w:ascii="Bahnschrift" w:hAnsi="Bahnschrift"/>
          <w:sz w:val="12"/>
          <w:szCs w:val="12"/>
        </w:rPr>
      </w:pPr>
    </w:p>
    <w:p w14:paraId="319849CF" w14:textId="77777777" w:rsidR="001D2E1A" w:rsidRDefault="00C67ECF" w:rsidP="005C4DF3">
      <w:pPr>
        <w:spacing w:after="0" w:line="240" w:lineRule="auto"/>
        <w:rPr>
          <w:rFonts w:ascii="Bahnschrift" w:hAnsi="Bahnschrift"/>
          <w:sz w:val="12"/>
          <w:szCs w:val="12"/>
        </w:rPr>
      </w:pPr>
      <w:r w:rsidRPr="001D2E1A">
        <w:rPr>
          <w:rFonts w:ascii="Bahnschrift" w:hAnsi="Bahnschrift"/>
          <w:sz w:val="12"/>
          <w:szCs w:val="12"/>
        </w:rPr>
        <w:t xml:space="preserve">                                        </w:t>
      </w:r>
    </w:p>
    <w:p w14:paraId="50D06167" w14:textId="77777777" w:rsidR="001D2E1A" w:rsidRDefault="001D2E1A" w:rsidP="005C4DF3">
      <w:pPr>
        <w:spacing w:after="0" w:line="240" w:lineRule="auto"/>
        <w:rPr>
          <w:rFonts w:ascii="Bahnschrift" w:hAnsi="Bahnschrift"/>
          <w:sz w:val="12"/>
          <w:szCs w:val="12"/>
        </w:rPr>
      </w:pPr>
    </w:p>
    <w:p w14:paraId="64FF174E" w14:textId="22DAE303" w:rsidR="005C4DF3" w:rsidRPr="001D2E1A" w:rsidRDefault="001D2E1A" w:rsidP="001D2E1A">
      <w:pPr>
        <w:spacing w:after="0" w:line="240" w:lineRule="auto"/>
        <w:ind w:left="720"/>
        <w:rPr>
          <w:rFonts w:ascii="Bahnschrift" w:hAnsi="Bahnschrift"/>
          <w:spacing w:val="-11"/>
          <w:sz w:val="12"/>
          <w:szCs w:val="12"/>
        </w:rPr>
      </w:pPr>
      <w:r>
        <w:rPr>
          <w:rFonts w:ascii="Bahnschrift" w:hAnsi="Bahnschrift"/>
          <w:sz w:val="12"/>
          <w:szCs w:val="12"/>
        </w:rPr>
        <w:t xml:space="preserve">                                </w:t>
      </w:r>
      <w:r w:rsidR="00C67ECF" w:rsidRPr="001D2E1A">
        <w:rPr>
          <w:rFonts w:ascii="Bahnschrift" w:hAnsi="Bahnschrift"/>
          <w:sz w:val="12"/>
          <w:szCs w:val="12"/>
        </w:rPr>
        <w:t xml:space="preserve"> </w:t>
      </w:r>
      <w:r w:rsidR="005C4DF3" w:rsidRPr="001D2E1A">
        <w:rPr>
          <w:rFonts w:ascii="Bahnschrift" w:hAnsi="Bahnschrift"/>
          <w:sz w:val="12"/>
          <w:szCs w:val="12"/>
        </w:rPr>
        <w:t>pieczęć jednostki</w:t>
      </w:r>
      <w:r w:rsidR="005C4DF3" w:rsidRPr="001D2E1A">
        <w:rPr>
          <w:rFonts w:ascii="Bahnschrift" w:hAnsi="Bahnschrift"/>
          <w:spacing w:val="-6"/>
          <w:sz w:val="12"/>
          <w:szCs w:val="12"/>
        </w:rPr>
        <w:t xml:space="preserve"> </w:t>
      </w:r>
      <w:r w:rsidR="005C4DF3" w:rsidRPr="001D2E1A">
        <w:rPr>
          <w:rFonts w:ascii="Bahnschrift" w:hAnsi="Bahnschrift"/>
          <w:sz w:val="12"/>
          <w:szCs w:val="12"/>
        </w:rPr>
        <w:t>kierującej</w:t>
      </w:r>
      <w:r w:rsidR="005C4DF3" w:rsidRPr="001D2E1A">
        <w:rPr>
          <w:rFonts w:ascii="Bahnschrift" w:hAnsi="Bahnschrift"/>
          <w:spacing w:val="-8"/>
          <w:sz w:val="12"/>
          <w:szCs w:val="12"/>
        </w:rPr>
        <w:t xml:space="preserve"> </w:t>
      </w:r>
      <w:r w:rsidR="005C4DF3" w:rsidRPr="001D2E1A">
        <w:rPr>
          <w:rFonts w:ascii="Bahnschrift" w:hAnsi="Bahnschrift"/>
          <w:sz w:val="12"/>
          <w:szCs w:val="12"/>
        </w:rPr>
        <w:t>,</w:t>
      </w:r>
      <w:r w:rsidR="005C4DF3" w:rsidRPr="001D2E1A">
        <w:rPr>
          <w:rFonts w:ascii="Bahnschrift" w:hAnsi="Bahnschrift"/>
          <w:spacing w:val="-12"/>
          <w:sz w:val="12"/>
          <w:szCs w:val="12"/>
        </w:rPr>
        <w:t xml:space="preserve"> </w:t>
      </w:r>
      <w:r w:rsidR="005C4DF3" w:rsidRPr="001D2E1A">
        <w:rPr>
          <w:rFonts w:ascii="Bahnschrift" w:hAnsi="Bahnschrift"/>
          <w:sz w:val="12"/>
          <w:szCs w:val="12"/>
        </w:rPr>
        <w:t>adres,</w:t>
      </w:r>
      <w:r w:rsidR="005C4DF3" w:rsidRPr="001D2E1A">
        <w:rPr>
          <w:rFonts w:ascii="Bahnschrift" w:hAnsi="Bahnschrift"/>
          <w:spacing w:val="-11"/>
          <w:sz w:val="12"/>
          <w:szCs w:val="12"/>
        </w:rPr>
        <w:t xml:space="preserve"> </w:t>
      </w:r>
    </w:p>
    <w:p w14:paraId="628C8C32" w14:textId="1011CBF4" w:rsidR="005C4DF3" w:rsidRPr="001D2E1A" w:rsidRDefault="005C4DF3" w:rsidP="001D2E1A">
      <w:pPr>
        <w:spacing w:after="0" w:line="240" w:lineRule="auto"/>
        <w:rPr>
          <w:rFonts w:ascii="Bahnschrift" w:hAnsi="Bahnschrift"/>
          <w:sz w:val="12"/>
          <w:szCs w:val="12"/>
        </w:rPr>
      </w:pPr>
      <w:r w:rsidRPr="001D2E1A">
        <w:rPr>
          <w:rFonts w:ascii="Bahnschrift" w:hAnsi="Bahnschrift"/>
          <w:sz w:val="12"/>
          <w:szCs w:val="12"/>
        </w:rPr>
        <w:t xml:space="preserve">           </w:t>
      </w:r>
      <w:r w:rsidR="00C67ECF" w:rsidRPr="001D2E1A">
        <w:rPr>
          <w:rFonts w:ascii="Bahnschrift" w:hAnsi="Bahnschrift"/>
          <w:sz w:val="12"/>
          <w:szCs w:val="12"/>
        </w:rPr>
        <w:tab/>
        <w:t xml:space="preserve">          </w:t>
      </w:r>
      <w:r w:rsidR="001D2E1A">
        <w:rPr>
          <w:rFonts w:ascii="Bahnschrift" w:hAnsi="Bahnschrift"/>
          <w:sz w:val="12"/>
          <w:szCs w:val="12"/>
        </w:rPr>
        <w:t xml:space="preserve">            </w:t>
      </w:r>
      <w:r w:rsidR="00C67ECF" w:rsidRPr="001D2E1A">
        <w:rPr>
          <w:rFonts w:ascii="Bahnschrift" w:hAnsi="Bahnschrift"/>
          <w:sz w:val="12"/>
          <w:szCs w:val="12"/>
        </w:rPr>
        <w:t xml:space="preserve">  </w:t>
      </w:r>
      <w:r w:rsidRPr="001D2E1A">
        <w:rPr>
          <w:rFonts w:ascii="Bahnschrift" w:hAnsi="Bahnschrift"/>
          <w:sz w:val="12"/>
          <w:szCs w:val="12"/>
        </w:rPr>
        <w:t xml:space="preserve"> telefon kod, nazwa komórki organizacyjnej </w:t>
      </w:r>
    </w:p>
    <w:p w14:paraId="7101A184" w14:textId="10DD430D" w:rsidR="001D2E1A" w:rsidRDefault="005C4DF3" w:rsidP="001D2E1A">
      <w:pPr>
        <w:spacing w:after="0" w:line="240" w:lineRule="auto"/>
        <w:rPr>
          <w:rFonts w:ascii="Bahnschrift" w:hAnsi="Bahnschrift"/>
          <w:sz w:val="12"/>
          <w:szCs w:val="12"/>
        </w:rPr>
      </w:pPr>
      <w:r w:rsidRPr="001D2E1A">
        <w:rPr>
          <w:rFonts w:ascii="Bahnschrift" w:hAnsi="Bahnschrift"/>
          <w:sz w:val="12"/>
          <w:szCs w:val="12"/>
        </w:rPr>
        <w:t xml:space="preserve">              </w:t>
      </w:r>
      <w:r w:rsidR="00C67ECF" w:rsidRPr="001D2E1A">
        <w:rPr>
          <w:rFonts w:ascii="Bahnschrift" w:hAnsi="Bahnschrift"/>
          <w:sz w:val="12"/>
          <w:szCs w:val="12"/>
        </w:rPr>
        <w:t xml:space="preserve">                      </w:t>
      </w:r>
      <w:r w:rsidR="001D2E1A">
        <w:rPr>
          <w:rFonts w:ascii="Bahnschrift" w:hAnsi="Bahnschrift"/>
          <w:sz w:val="12"/>
          <w:szCs w:val="12"/>
        </w:rPr>
        <w:t xml:space="preserve">            </w:t>
      </w:r>
      <w:r w:rsidRPr="001D2E1A">
        <w:rPr>
          <w:rFonts w:ascii="Bahnschrift" w:hAnsi="Bahnschrift"/>
          <w:sz w:val="12"/>
          <w:szCs w:val="12"/>
        </w:rPr>
        <w:t xml:space="preserve"> numer</w:t>
      </w:r>
      <w:r w:rsidRPr="001D2E1A">
        <w:rPr>
          <w:rFonts w:ascii="Bahnschrift" w:hAnsi="Bahnschrift"/>
          <w:spacing w:val="-5"/>
          <w:sz w:val="12"/>
          <w:szCs w:val="12"/>
        </w:rPr>
        <w:t xml:space="preserve"> </w:t>
      </w:r>
      <w:r w:rsidRPr="001D2E1A">
        <w:rPr>
          <w:rFonts w:ascii="Bahnschrift" w:hAnsi="Bahnschrift"/>
          <w:sz w:val="12"/>
          <w:szCs w:val="12"/>
        </w:rPr>
        <w:t>identyfikacyjny</w:t>
      </w:r>
      <w:r w:rsidRPr="001D2E1A">
        <w:rPr>
          <w:rFonts w:ascii="Bahnschrift" w:hAnsi="Bahnschrift"/>
          <w:spacing w:val="-9"/>
          <w:sz w:val="12"/>
          <w:szCs w:val="12"/>
        </w:rPr>
        <w:t xml:space="preserve"> </w:t>
      </w:r>
      <w:r w:rsidRPr="001D2E1A">
        <w:rPr>
          <w:rFonts w:ascii="Bahnschrift" w:hAnsi="Bahnschrift"/>
          <w:spacing w:val="-2"/>
          <w:sz w:val="12"/>
          <w:szCs w:val="12"/>
        </w:rPr>
        <w:t>świadczeniodawcy</w:t>
      </w:r>
    </w:p>
    <w:p w14:paraId="0C7DEFCB" w14:textId="77777777" w:rsidR="001D2E1A" w:rsidRPr="001D2E1A" w:rsidRDefault="001D2E1A" w:rsidP="001D2E1A">
      <w:pPr>
        <w:spacing w:after="0" w:line="240" w:lineRule="auto"/>
        <w:rPr>
          <w:rFonts w:ascii="Bahnschrift" w:hAnsi="Bahnschrift"/>
          <w:sz w:val="12"/>
          <w:szCs w:val="12"/>
        </w:rPr>
      </w:pPr>
    </w:p>
    <w:p w14:paraId="7CE1734C" w14:textId="3FEC8D9D" w:rsidR="005C4DF3" w:rsidRPr="001D2E1A" w:rsidRDefault="005C4DF3" w:rsidP="001D2E1A">
      <w:pPr>
        <w:rPr>
          <w:rFonts w:ascii="Bahnschrift" w:hAnsi="Bahnschrift"/>
          <w:b/>
          <w:bCs/>
        </w:rPr>
      </w:pPr>
      <w:r w:rsidRPr="001D2E1A">
        <w:rPr>
          <w:rFonts w:ascii="Bahnschrift" w:hAnsi="Bahnschrift"/>
          <w:b/>
          <w:bCs/>
        </w:rPr>
        <w:t>Dane pacjenta</w:t>
      </w:r>
      <w:r w:rsidR="00C67ECF" w:rsidRPr="001D2E1A">
        <w:rPr>
          <w:rFonts w:ascii="Bahnschrift" w:hAnsi="Bahnschrift"/>
          <w:b/>
          <w:bCs/>
        </w:rPr>
        <w:t>:</w:t>
      </w:r>
    </w:p>
    <w:p w14:paraId="1D72DA85" w14:textId="23668C40" w:rsidR="005C4DF3" w:rsidRPr="001D2E1A" w:rsidRDefault="005C4DF3" w:rsidP="005C4DF3">
      <w:pPr>
        <w:spacing w:after="0"/>
        <w:rPr>
          <w:rFonts w:ascii="Bahnschrift" w:hAnsi="Bahnschrift"/>
          <w:sz w:val="20"/>
          <w:szCs w:val="20"/>
        </w:rPr>
      </w:pPr>
      <w:r w:rsidRPr="001D2E1A">
        <w:rPr>
          <w:rFonts w:ascii="Bahnschrift" w:hAnsi="Bahnschrift"/>
          <w:sz w:val="20"/>
          <w:szCs w:val="20"/>
        </w:rPr>
        <w:t>Proszę o przewiezienie chorej:</w:t>
      </w:r>
      <w:r w:rsidRPr="001D2E1A">
        <w:rPr>
          <w:rFonts w:ascii="Bahnschrift" w:hAnsi="Bahnschrift"/>
          <w:sz w:val="20"/>
          <w:szCs w:val="20"/>
        </w:rPr>
        <w:tab/>
      </w:r>
      <w:r w:rsidRPr="001D2E1A">
        <w:rPr>
          <w:rFonts w:ascii="Bahnschrift" w:hAnsi="Bahnschrift"/>
          <w:sz w:val="20"/>
          <w:szCs w:val="20"/>
        </w:rPr>
        <w:tab/>
      </w:r>
      <w:r w:rsidRPr="001D2E1A">
        <w:rPr>
          <w:rFonts w:ascii="Bahnschrift" w:hAnsi="Bahnschrift"/>
          <w:sz w:val="20"/>
          <w:szCs w:val="20"/>
        </w:rPr>
        <w:tab/>
      </w:r>
      <w:r w:rsidRPr="001D2E1A">
        <w:rPr>
          <w:rFonts w:ascii="Bahnschrift" w:hAnsi="Bahnschrift"/>
          <w:sz w:val="20"/>
          <w:szCs w:val="20"/>
        </w:rPr>
        <w:tab/>
        <w:t>, lat</w:t>
      </w:r>
      <w:r w:rsidRPr="001D2E1A">
        <w:rPr>
          <w:rFonts w:ascii="Bahnschrift" w:hAnsi="Bahnschrift"/>
          <w:sz w:val="20"/>
          <w:szCs w:val="20"/>
        </w:rPr>
        <w:tab/>
      </w:r>
      <w:r w:rsidRPr="001D2E1A">
        <w:rPr>
          <w:rFonts w:ascii="Bahnschrift" w:hAnsi="Bahnschrift"/>
          <w:sz w:val="20"/>
          <w:szCs w:val="20"/>
        </w:rPr>
        <w:tab/>
        <w:t xml:space="preserve">, waga    </w:t>
      </w:r>
      <w:r w:rsidRPr="001D2E1A">
        <w:rPr>
          <w:rFonts w:ascii="Bahnschrift" w:hAnsi="Bahnschrift"/>
          <w:sz w:val="20"/>
          <w:szCs w:val="20"/>
        </w:rPr>
        <w:tab/>
        <w:t xml:space="preserve"> kg</w:t>
      </w:r>
    </w:p>
    <w:p w14:paraId="1C532CE8" w14:textId="0B5D18DB" w:rsidR="005C4DF3" w:rsidRPr="001D2E1A" w:rsidRDefault="005C4DF3" w:rsidP="005C4DF3">
      <w:pPr>
        <w:spacing w:after="0"/>
        <w:rPr>
          <w:rFonts w:ascii="Bahnschrift" w:hAnsi="Bahnschrift"/>
          <w:sz w:val="20"/>
          <w:szCs w:val="20"/>
        </w:rPr>
      </w:pPr>
      <w:r w:rsidRPr="001D2E1A">
        <w:rPr>
          <w:rFonts w:ascii="Bahnschrift" w:hAnsi="Bahnschrift"/>
          <w:sz w:val="20"/>
          <w:szCs w:val="20"/>
        </w:rPr>
        <w:t>Adres:</w:t>
      </w:r>
    </w:p>
    <w:p w14:paraId="3B0E4657" w14:textId="01AC4098" w:rsidR="005C4DF3" w:rsidRPr="001D2E1A" w:rsidRDefault="005C4DF3" w:rsidP="005C4DF3">
      <w:pPr>
        <w:spacing w:after="0"/>
        <w:rPr>
          <w:rFonts w:ascii="Bahnschrift" w:hAnsi="Bahnschrift"/>
          <w:sz w:val="20"/>
          <w:szCs w:val="20"/>
        </w:rPr>
      </w:pPr>
      <w:r w:rsidRPr="001D2E1A">
        <w:rPr>
          <w:rFonts w:ascii="Bahnschrift" w:hAnsi="Bahnschrift"/>
          <w:sz w:val="20"/>
          <w:szCs w:val="20"/>
        </w:rPr>
        <w:t>PESEL:</w:t>
      </w:r>
    </w:p>
    <w:p w14:paraId="7785463F" w14:textId="21A2C5FD" w:rsidR="005C4DF3" w:rsidRPr="001D2E1A" w:rsidRDefault="005C4DF3" w:rsidP="005C4DF3">
      <w:pPr>
        <w:spacing w:after="0"/>
        <w:rPr>
          <w:rFonts w:ascii="Bahnschrift" w:hAnsi="Bahnschrift"/>
          <w:sz w:val="20"/>
          <w:szCs w:val="20"/>
        </w:rPr>
      </w:pPr>
      <w:r w:rsidRPr="001D2E1A">
        <w:rPr>
          <w:rFonts w:ascii="Bahnschrift" w:hAnsi="Bahnschrift"/>
          <w:sz w:val="20"/>
          <w:szCs w:val="20"/>
        </w:rPr>
        <w:t>Rozpozn</w:t>
      </w:r>
      <w:r w:rsidR="00C67ECF" w:rsidRPr="001D2E1A">
        <w:rPr>
          <w:rFonts w:ascii="Bahnschrift" w:hAnsi="Bahnschrift"/>
          <w:sz w:val="20"/>
          <w:szCs w:val="20"/>
        </w:rPr>
        <w:t>an</w:t>
      </w:r>
      <w:r w:rsidRPr="001D2E1A">
        <w:rPr>
          <w:rFonts w:ascii="Bahnschrift" w:hAnsi="Bahnschrift"/>
          <w:sz w:val="20"/>
          <w:szCs w:val="20"/>
        </w:rPr>
        <w:t>ie</w:t>
      </w:r>
      <w:r w:rsidR="00C67ECF" w:rsidRPr="001D2E1A">
        <w:rPr>
          <w:rFonts w:ascii="Bahnschrift" w:hAnsi="Bahnschrift"/>
          <w:sz w:val="20"/>
          <w:szCs w:val="20"/>
        </w:rPr>
        <w:t>:</w:t>
      </w:r>
    </w:p>
    <w:p w14:paraId="43B00C2F" w14:textId="597F4CAE" w:rsidR="005C4DF3" w:rsidRPr="001D2E1A" w:rsidRDefault="005C4DF3" w:rsidP="005C4DF3">
      <w:pPr>
        <w:spacing w:after="0"/>
        <w:rPr>
          <w:rFonts w:ascii="Bahnschrift" w:hAnsi="Bahnschrift"/>
          <w:sz w:val="20"/>
          <w:szCs w:val="20"/>
          <w:vertAlign w:val="superscript"/>
        </w:rPr>
      </w:pPr>
      <w:r w:rsidRPr="001D2E1A">
        <w:rPr>
          <w:rFonts w:ascii="Bahnschrift" w:hAnsi="Bahnschrift"/>
          <w:sz w:val="20"/>
          <w:szCs w:val="20"/>
          <w:vertAlign w:val="superscript"/>
        </w:rPr>
        <w:t>Kod(ICD10)</w:t>
      </w:r>
    </w:p>
    <w:p w14:paraId="5A25CA73" w14:textId="3C3B43E5" w:rsidR="005C4DF3" w:rsidRPr="00BF01AA" w:rsidRDefault="005C4DF3" w:rsidP="001D2E1A">
      <w:pPr>
        <w:spacing w:after="0"/>
        <w:rPr>
          <w:rFonts w:ascii="Bahnschrift" w:hAnsi="Bahnschrift"/>
          <w:b/>
          <w:bCs/>
          <w:sz w:val="20"/>
          <w:szCs w:val="20"/>
        </w:rPr>
      </w:pPr>
      <w:r w:rsidRPr="00BF01AA">
        <w:rPr>
          <w:rFonts w:ascii="Bahnschrift" w:hAnsi="Bahnschrift"/>
          <w:b/>
          <w:bCs/>
          <w:sz w:val="20"/>
          <w:szCs w:val="20"/>
        </w:rPr>
        <w:t>Zlecający transport pacjenta</w:t>
      </w:r>
    </w:p>
    <w:tbl>
      <w:tblPr>
        <w:tblStyle w:val="TableNormal"/>
        <w:tblW w:w="11199" w:type="dxa"/>
        <w:tblInd w:w="8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8795"/>
      </w:tblGrid>
      <w:tr w:rsidR="005C4DF3" w:rsidRPr="001D2E1A" w14:paraId="1EAD0438" w14:textId="77777777" w:rsidTr="001D2E1A">
        <w:trPr>
          <w:trHeight w:val="316"/>
        </w:trPr>
        <w:tc>
          <w:tcPr>
            <w:tcW w:w="2404" w:type="dxa"/>
          </w:tcPr>
          <w:p w14:paraId="1C28E628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Nazwa jednostki. adres:</w:t>
            </w:r>
          </w:p>
        </w:tc>
        <w:tc>
          <w:tcPr>
            <w:tcW w:w="8795" w:type="dxa"/>
          </w:tcPr>
          <w:p w14:paraId="68123CA2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Szpital Specjalistyczny im. Edmunda Biernackiego w Mielcu, ul. Żeromskiego 22, 39-300 Mielec</w:t>
            </w:r>
          </w:p>
        </w:tc>
      </w:tr>
      <w:tr w:rsidR="005C4DF3" w:rsidRPr="001D2E1A" w14:paraId="75F582CC" w14:textId="77777777" w:rsidTr="001D2E1A">
        <w:trPr>
          <w:trHeight w:val="301"/>
        </w:trPr>
        <w:tc>
          <w:tcPr>
            <w:tcW w:w="2404" w:type="dxa"/>
          </w:tcPr>
          <w:p w14:paraId="6E87AB5D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Oddział:</w:t>
            </w:r>
          </w:p>
        </w:tc>
        <w:tc>
          <w:tcPr>
            <w:tcW w:w="8795" w:type="dxa"/>
          </w:tcPr>
          <w:p w14:paraId="65C5F283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2A70B46D" w14:textId="77777777" w:rsidR="001D2E1A" w:rsidRPr="00793D90" w:rsidRDefault="001D2E1A" w:rsidP="001D2E1A">
      <w:pPr>
        <w:spacing w:after="0"/>
        <w:rPr>
          <w:rFonts w:ascii="Bahnschrift" w:hAnsi="Bahnschrift"/>
          <w:w w:val="110"/>
          <w:sz w:val="18"/>
          <w:szCs w:val="20"/>
        </w:rPr>
      </w:pPr>
    </w:p>
    <w:p w14:paraId="5CB2CA2C" w14:textId="33CBBF25" w:rsidR="005C4DF3" w:rsidRPr="001D2E1A" w:rsidRDefault="005C4DF3" w:rsidP="001D2E1A">
      <w:pPr>
        <w:spacing w:after="0"/>
        <w:rPr>
          <w:rFonts w:ascii="Bahnschrift" w:hAnsi="Bahnschrift"/>
          <w:w w:val="110"/>
          <w:sz w:val="20"/>
          <w:szCs w:val="20"/>
        </w:rPr>
      </w:pPr>
      <w:r w:rsidRPr="001D2E1A">
        <w:rPr>
          <w:rFonts w:ascii="Bahnschrift" w:hAnsi="Bahnschrift"/>
          <w:w w:val="110"/>
          <w:sz w:val="20"/>
          <w:szCs w:val="20"/>
        </w:rPr>
        <w:t>Miejsce</w:t>
      </w:r>
      <w:r w:rsidRPr="001D2E1A">
        <w:rPr>
          <w:rFonts w:ascii="Bahnschrift" w:hAnsi="Bahnschrift"/>
          <w:spacing w:val="14"/>
          <w:w w:val="110"/>
          <w:sz w:val="20"/>
          <w:szCs w:val="20"/>
        </w:rPr>
        <w:t xml:space="preserve"> </w:t>
      </w:r>
      <w:r w:rsidRPr="001D2E1A">
        <w:rPr>
          <w:rFonts w:ascii="Bahnschrift" w:hAnsi="Bahnschrift"/>
          <w:w w:val="110"/>
          <w:sz w:val="20"/>
          <w:szCs w:val="20"/>
        </w:rPr>
        <w:t>docelowe</w:t>
      </w:r>
      <w:r w:rsidRPr="001D2E1A">
        <w:rPr>
          <w:rFonts w:ascii="Bahnschrift" w:hAnsi="Bahnschrift"/>
          <w:spacing w:val="18"/>
          <w:w w:val="110"/>
          <w:sz w:val="20"/>
          <w:szCs w:val="20"/>
        </w:rPr>
        <w:t xml:space="preserve"> </w:t>
      </w:r>
      <w:r w:rsidRPr="001D2E1A">
        <w:rPr>
          <w:rFonts w:ascii="Bahnschrift" w:hAnsi="Bahnschrift"/>
          <w:w w:val="110"/>
          <w:sz w:val="20"/>
          <w:szCs w:val="20"/>
        </w:rPr>
        <w:t>transportu pacjenta</w:t>
      </w:r>
    </w:p>
    <w:tbl>
      <w:tblPr>
        <w:tblStyle w:val="TableNormal"/>
        <w:tblW w:w="11140" w:type="dxa"/>
        <w:tblInd w:w="67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2776"/>
        <w:gridCol w:w="8364"/>
      </w:tblGrid>
      <w:tr w:rsidR="001D2E1A" w:rsidRPr="001D2E1A" w14:paraId="6EB392BF" w14:textId="77777777" w:rsidTr="001D2E1A">
        <w:trPr>
          <w:trHeight w:val="311"/>
        </w:trPr>
        <w:tc>
          <w:tcPr>
            <w:tcW w:w="2776" w:type="dxa"/>
          </w:tcPr>
          <w:p w14:paraId="72EAA6BE" w14:textId="77777777" w:rsidR="001D2E1A" w:rsidRPr="001D2E1A" w:rsidRDefault="001D2E1A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Nazwa jednostki. adres:</w:t>
            </w:r>
          </w:p>
        </w:tc>
        <w:tc>
          <w:tcPr>
            <w:tcW w:w="8364" w:type="dxa"/>
          </w:tcPr>
          <w:p w14:paraId="2F0BB1DF" w14:textId="77777777" w:rsidR="001D2E1A" w:rsidRPr="001D2E1A" w:rsidRDefault="001D2E1A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1D2E1A" w:rsidRPr="001D2E1A" w14:paraId="5FE8E71B" w14:textId="77777777" w:rsidTr="001D2E1A">
        <w:trPr>
          <w:trHeight w:val="306"/>
        </w:trPr>
        <w:tc>
          <w:tcPr>
            <w:tcW w:w="2776" w:type="dxa"/>
          </w:tcPr>
          <w:p w14:paraId="7A11A850" w14:textId="77777777" w:rsidR="001D2E1A" w:rsidRPr="001D2E1A" w:rsidRDefault="001D2E1A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Oddział:</w:t>
            </w:r>
          </w:p>
        </w:tc>
        <w:tc>
          <w:tcPr>
            <w:tcW w:w="8364" w:type="dxa"/>
          </w:tcPr>
          <w:p w14:paraId="1272F9E1" w14:textId="77777777" w:rsidR="001D2E1A" w:rsidRPr="001D2E1A" w:rsidRDefault="001D2E1A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1D2E1A" w:rsidRPr="001D2E1A" w14:paraId="35A66754" w14:textId="77777777" w:rsidTr="001D2E1A">
        <w:trPr>
          <w:trHeight w:val="301"/>
        </w:trPr>
        <w:tc>
          <w:tcPr>
            <w:tcW w:w="2776" w:type="dxa"/>
          </w:tcPr>
          <w:p w14:paraId="04F6E3C2" w14:textId="77777777" w:rsidR="001D2E1A" w:rsidRPr="001D2E1A" w:rsidRDefault="001D2E1A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Uzgodniono z lekarzem / Tel:</w:t>
            </w:r>
          </w:p>
        </w:tc>
        <w:tc>
          <w:tcPr>
            <w:tcW w:w="8364" w:type="dxa"/>
          </w:tcPr>
          <w:p w14:paraId="0E8C4100" w14:textId="77777777" w:rsidR="001D2E1A" w:rsidRPr="001D2E1A" w:rsidRDefault="001D2E1A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5E3C849F" w14:textId="77777777" w:rsidR="005C4DF3" w:rsidRPr="00793D90" w:rsidRDefault="005C4DF3" w:rsidP="001D2E1A">
      <w:pPr>
        <w:spacing w:after="0"/>
        <w:rPr>
          <w:rFonts w:ascii="Bahnschrift" w:hAnsi="Bahnschrift"/>
          <w:sz w:val="18"/>
          <w:szCs w:val="20"/>
        </w:rPr>
      </w:pPr>
    </w:p>
    <w:p w14:paraId="3037D2EA" w14:textId="0227346B" w:rsidR="005C4DF3" w:rsidRPr="00BF01AA" w:rsidRDefault="005C4DF3" w:rsidP="001D2E1A">
      <w:pPr>
        <w:spacing w:after="0"/>
        <w:rPr>
          <w:rFonts w:ascii="Bahnschrift" w:hAnsi="Bahnschrift"/>
          <w:b/>
          <w:bCs/>
          <w:sz w:val="20"/>
          <w:szCs w:val="20"/>
        </w:rPr>
      </w:pPr>
      <w:r w:rsidRPr="00BF01AA">
        <w:rPr>
          <w:rFonts w:ascii="Bahnschrift" w:hAnsi="Bahnschrift"/>
          <w:b/>
          <w:bCs/>
          <w:sz w:val="20"/>
          <w:szCs w:val="20"/>
        </w:rPr>
        <w:t>Rodzaj transportu</w:t>
      </w:r>
    </w:p>
    <w:tbl>
      <w:tblPr>
        <w:tblStyle w:val="TableNormal"/>
        <w:tblW w:w="11149" w:type="dxa"/>
        <w:tblInd w:w="58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10064"/>
        <w:gridCol w:w="709"/>
      </w:tblGrid>
      <w:tr w:rsidR="005C4DF3" w:rsidRPr="001D2E1A" w14:paraId="3B08346B" w14:textId="77777777" w:rsidTr="001D2E1A">
        <w:trPr>
          <w:trHeight w:val="316"/>
        </w:trPr>
        <w:tc>
          <w:tcPr>
            <w:tcW w:w="376" w:type="dxa"/>
          </w:tcPr>
          <w:p w14:paraId="4748F15A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1.</w:t>
            </w:r>
          </w:p>
        </w:tc>
        <w:tc>
          <w:tcPr>
            <w:tcW w:w="10064" w:type="dxa"/>
          </w:tcPr>
          <w:p w14:paraId="545FD479" w14:textId="38FEDE2B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Transport sanitarny - specjalistyczny z lekarzem</w:t>
            </w:r>
          </w:p>
        </w:tc>
        <w:tc>
          <w:tcPr>
            <w:tcW w:w="709" w:type="dxa"/>
          </w:tcPr>
          <w:p w14:paraId="7B670A6F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5C4DF3" w:rsidRPr="001D2E1A" w14:paraId="10F1B1A8" w14:textId="77777777" w:rsidTr="001D2E1A">
        <w:trPr>
          <w:trHeight w:val="311"/>
        </w:trPr>
        <w:tc>
          <w:tcPr>
            <w:tcW w:w="376" w:type="dxa"/>
          </w:tcPr>
          <w:p w14:paraId="44CFBC85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2.</w:t>
            </w:r>
          </w:p>
        </w:tc>
        <w:tc>
          <w:tcPr>
            <w:tcW w:w="10064" w:type="dxa"/>
          </w:tcPr>
          <w:p w14:paraId="70801760" w14:textId="43DD5486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Transport sanitarny - podstawowy w składzie ratownik medyczny, ratownik medyczny — kierowc</w:t>
            </w:r>
            <w:r w:rsidR="00BF01AA">
              <w:rPr>
                <w:rFonts w:ascii="Bahnschrift" w:hAnsi="Bahnschrift"/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14:paraId="7D0DAEA4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5C4DF3" w:rsidRPr="001D2E1A" w14:paraId="47E6EE5D" w14:textId="77777777" w:rsidTr="001D2E1A">
        <w:trPr>
          <w:trHeight w:val="301"/>
        </w:trPr>
        <w:tc>
          <w:tcPr>
            <w:tcW w:w="376" w:type="dxa"/>
          </w:tcPr>
          <w:p w14:paraId="2339390C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3.</w:t>
            </w:r>
          </w:p>
        </w:tc>
        <w:tc>
          <w:tcPr>
            <w:tcW w:w="10064" w:type="dxa"/>
          </w:tcPr>
          <w:p w14:paraId="654E51FB" w14:textId="1D0067F5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 xml:space="preserve">Transport sanitarny w obszarze administracyjnym miasta - ratownik medyczny — kierowca </w:t>
            </w:r>
          </w:p>
        </w:tc>
        <w:tc>
          <w:tcPr>
            <w:tcW w:w="709" w:type="dxa"/>
          </w:tcPr>
          <w:p w14:paraId="08ABF51C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5C4DF3" w:rsidRPr="001D2E1A" w14:paraId="1D1A18D8" w14:textId="77777777" w:rsidTr="001D2E1A">
        <w:trPr>
          <w:trHeight w:val="306"/>
        </w:trPr>
        <w:tc>
          <w:tcPr>
            <w:tcW w:w="376" w:type="dxa"/>
          </w:tcPr>
          <w:p w14:paraId="015352A9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4.</w:t>
            </w:r>
          </w:p>
        </w:tc>
        <w:tc>
          <w:tcPr>
            <w:tcW w:w="10064" w:type="dxa"/>
          </w:tcPr>
          <w:p w14:paraId="7496CDF2" w14:textId="47BC9896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Transport sanitarny poza obszarem administracyjnym miasta - ratownik medyczny — kierowca</w:t>
            </w:r>
          </w:p>
        </w:tc>
        <w:tc>
          <w:tcPr>
            <w:tcW w:w="709" w:type="dxa"/>
          </w:tcPr>
          <w:p w14:paraId="5867B1BA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5C4DF3" w:rsidRPr="001D2E1A" w14:paraId="1356BE32" w14:textId="77777777" w:rsidTr="001D2E1A">
        <w:trPr>
          <w:trHeight w:val="301"/>
        </w:trPr>
        <w:tc>
          <w:tcPr>
            <w:tcW w:w="376" w:type="dxa"/>
          </w:tcPr>
          <w:p w14:paraId="0D37DC01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5.</w:t>
            </w:r>
          </w:p>
        </w:tc>
        <w:tc>
          <w:tcPr>
            <w:tcW w:w="10064" w:type="dxa"/>
          </w:tcPr>
          <w:p w14:paraId="32FFDB6B" w14:textId="665D2DE8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Transport sanitarny pacjentów między budynkami Szpitala Specjalistycznego w Mielcu</w:t>
            </w:r>
          </w:p>
        </w:tc>
        <w:tc>
          <w:tcPr>
            <w:tcW w:w="709" w:type="dxa"/>
          </w:tcPr>
          <w:p w14:paraId="1C917589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5C4DF3" w:rsidRPr="001D2E1A" w14:paraId="0B974DCF" w14:textId="77777777" w:rsidTr="001D2E1A">
        <w:trPr>
          <w:trHeight w:val="301"/>
        </w:trPr>
        <w:tc>
          <w:tcPr>
            <w:tcW w:w="376" w:type="dxa"/>
          </w:tcPr>
          <w:p w14:paraId="01CB4B33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6.</w:t>
            </w:r>
          </w:p>
        </w:tc>
        <w:tc>
          <w:tcPr>
            <w:tcW w:w="10064" w:type="dxa"/>
          </w:tcPr>
          <w:p w14:paraId="6F109E7E" w14:textId="300CB789" w:rsidR="005C4DF3" w:rsidRPr="001D2E1A" w:rsidRDefault="005C4DF3" w:rsidP="00793D90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 xml:space="preserve">Transport krwi, preparatów krwiopochodnych i materiałów biologicznych </w:t>
            </w:r>
          </w:p>
        </w:tc>
        <w:tc>
          <w:tcPr>
            <w:tcW w:w="709" w:type="dxa"/>
          </w:tcPr>
          <w:p w14:paraId="6B9D461A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1ED50BC7" w14:textId="77777777" w:rsidR="005C4DF3" w:rsidRPr="001D2E1A" w:rsidRDefault="005C4DF3" w:rsidP="001D2E1A">
      <w:pPr>
        <w:spacing w:after="0"/>
        <w:rPr>
          <w:rFonts w:ascii="Bahnschrift" w:hAnsi="Bahnschrift"/>
          <w:sz w:val="20"/>
          <w:szCs w:val="20"/>
        </w:rPr>
      </w:pPr>
    </w:p>
    <w:p w14:paraId="4577A9DC" w14:textId="7096FC3D" w:rsidR="005C4DF3" w:rsidRPr="001D2E1A" w:rsidRDefault="005C4DF3" w:rsidP="001D2E1A">
      <w:pPr>
        <w:spacing w:after="0"/>
        <w:rPr>
          <w:rFonts w:ascii="Bahnschrift" w:hAnsi="Bahnschrift"/>
          <w:sz w:val="16"/>
          <w:szCs w:val="16"/>
          <w:u w:val="single"/>
        </w:rPr>
      </w:pPr>
      <w:r w:rsidRPr="001D2E1A">
        <w:rPr>
          <w:rFonts w:ascii="Bahnschrift" w:hAnsi="Bahnschrift"/>
          <w:w w:val="105"/>
          <w:sz w:val="16"/>
          <w:szCs w:val="16"/>
          <w:u w:val="single"/>
        </w:rPr>
        <w:t>Właściwe</w:t>
      </w:r>
      <w:r w:rsidRPr="001D2E1A">
        <w:rPr>
          <w:rFonts w:ascii="Bahnschrift" w:hAnsi="Bahnschrift"/>
          <w:spacing w:val="3"/>
          <w:w w:val="105"/>
          <w:sz w:val="16"/>
          <w:szCs w:val="16"/>
          <w:u w:val="single"/>
        </w:rPr>
        <w:t xml:space="preserve"> </w:t>
      </w:r>
      <w:r w:rsidRPr="001D2E1A">
        <w:rPr>
          <w:rFonts w:ascii="Bahnschrift" w:hAnsi="Bahnschrift"/>
          <w:w w:val="105"/>
          <w:sz w:val="16"/>
          <w:szCs w:val="16"/>
          <w:u w:val="single"/>
        </w:rPr>
        <w:t>zaznaczyć</w:t>
      </w:r>
      <w:r w:rsidRPr="001D2E1A">
        <w:rPr>
          <w:rFonts w:ascii="Bahnschrift" w:hAnsi="Bahnschrift"/>
          <w:spacing w:val="9"/>
          <w:w w:val="105"/>
          <w:sz w:val="16"/>
          <w:szCs w:val="16"/>
          <w:u w:val="single"/>
        </w:rPr>
        <w:t xml:space="preserve"> </w:t>
      </w:r>
      <w:r w:rsidRPr="001D2E1A">
        <w:rPr>
          <w:rFonts w:ascii="Bahnschrift" w:hAnsi="Bahnschrift"/>
          <w:w w:val="105"/>
          <w:sz w:val="16"/>
          <w:szCs w:val="16"/>
          <w:u w:val="single"/>
        </w:rPr>
        <w:t>znakiem</w:t>
      </w:r>
      <w:r w:rsidRPr="001D2E1A">
        <w:rPr>
          <w:rFonts w:ascii="Bahnschrift" w:hAnsi="Bahnschrift"/>
          <w:spacing w:val="3"/>
          <w:w w:val="105"/>
          <w:sz w:val="16"/>
          <w:szCs w:val="16"/>
          <w:u w:val="single"/>
        </w:rPr>
        <w:t xml:space="preserve"> </w:t>
      </w:r>
      <w:r w:rsidRPr="001D2E1A">
        <w:rPr>
          <w:rFonts w:ascii="Bahnschrift" w:hAnsi="Bahnschrift"/>
          <w:w w:val="105"/>
          <w:sz w:val="16"/>
          <w:szCs w:val="16"/>
          <w:u w:val="single"/>
        </w:rPr>
        <w:t>“X"</w:t>
      </w:r>
      <w:r w:rsidRPr="001D2E1A">
        <w:rPr>
          <w:rFonts w:ascii="Bahnschrift" w:hAnsi="Bahnschrift"/>
          <w:spacing w:val="17"/>
          <w:w w:val="105"/>
          <w:sz w:val="16"/>
          <w:szCs w:val="16"/>
          <w:u w:val="single"/>
        </w:rPr>
        <w:t xml:space="preserve"> </w:t>
      </w:r>
      <w:r w:rsidRPr="001D2E1A">
        <w:rPr>
          <w:rFonts w:ascii="Bahnschrift" w:hAnsi="Bahnschrift"/>
          <w:w w:val="105"/>
          <w:sz w:val="16"/>
          <w:szCs w:val="16"/>
          <w:u w:val="single"/>
        </w:rPr>
        <w:t>,</w:t>
      </w:r>
      <w:r w:rsidRPr="001D2E1A">
        <w:rPr>
          <w:rFonts w:ascii="Bahnschrift" w:hAnsi="Bahnschrift"/>
          <w:spacing w:val="-5"/>
          <w:w w:val="105"/>
          <w:sz w:val="16"/>
          <w:szCs w:val="16"/>
          <w:u w:val="single"/>
        </w:rPr>
        <w:t xml:space="preserve"> </w:t>
      </w:r>
      <w:r w:rsidRPr="001D2E1A">
        <w:rPr>
          <w:rFonts w:ascii="Bahnschrift" w:hAnsi="Bahnschrift"/>
          <w:w w:val="105"/>
          <w:sz w:val="16"/>
          <w:szCs w:val="16"/>
          <w:u w:val="single"/>
        </w:rPr>
        <w:t>w</w:t>
      </w:r>
      <w:r w:rsidRPr="001D2E1A">
        <w:rPr>
          <w:rFonts w:ascii="Bahnschrift" w:hAnsi="Bahnschrift"/>
          <w:spacing w:val="-5"/>
          <w:w w:val="105"/>
          <w:sz w:val="16"/>
          <w:szCs w:val="16"/>
          <w:u w:val="single"/>
        </w:rPr>
        <w:t xml:space="preserve"> </w:t>
      </w:r>
      <w:r w:rsidRPr="001D2E1A">
        <w:rPr>
          <w:rFonts w:ascii="Bahnschrift" w:hAnsi="Bahnschrift"/>
          <w:w w:val="105"/>
          <w:sz w:val="16"/>
          <w:szCs w:val="16"/>
          <w:u w:val="single"/>
        </w:rPr>
        <w:t>przypadku transportu</w:t>
      </w:r>
      <w:r w:rsidRPr="001D2E1A">
        <w:rPr>
          <w:rFonts w:ascii="Bahnschrift" w:hAnsi="Bahnschrift"/>
          <w:spacing w:val="1"/>
          <w:w w:val="105"/>
          <w:sz w:val="16"/>
          <w:szCs w:val="16"/>
          <w:u w:val="single"/>
        </w:rPr>
        <w:t xml:space="preserve"> </w:t>
      </w:r>
      <w:r w:rsidRPr="001D2E1A">
        <w:rPr>
          <w:rFonts w:ascii="Bahnschrift" w:hAnsi="Bahnschrift"/>
          <w:w w:val="105"/>
          <w:sz w:val="16"/>
          <w:szCs w:val="16"/>
          <w:u w:val="single"/>
        </w:rPr>
        <w:t>łączonego</w:t>
      </w:r>
      <w:r w:rsidRPr="001D2E1A">
        <w:rPr>
          <w:rFonts w:ascii="Bahnschrift" w:hAnsi="Bahnschrift"/>
          <w:spacing w:val="2"/>
          <w:w w:val="105"/>
          <w:sz w:val="16"/>
          <w:szCs w:val="16"/>
          <w:u w:val="single"/>
        </w:rPr>
        <w:t xml:space="preserve"> </w:t>
      </w:r>
      <w:r w:rsidRPr="001D2E1A">
        <w:rPr>
          <w:rFonts w:ascii="Bahnschrift" w:hAnsi="Bahnschrift"/>
          <w:w w:val="105"/>
          <w:sz w:val="16"/>
          <w:szCs w:val="16"/>
          <w:u w:val="single"/>
        </w:rPr>
        <w:t>zaznaczyć</w:t>
      </w:r>
      <w:r w:rsidRPr="001D2E1A">
        <w:rPr>
          <w:rFonts w:ascii="Bahnschrift" w:hAnsi="Bahnschrift"/>
          <w:spacing w:val="10"/>
          <w:w w:val="105"/>
          <w:sz w:val="16"/>
          <w:szCs w:val="16"/>
          <w:u w:val="single"/>
        </w:rPr>
        <w:t xml:space="preserve"> </w:t>
      </w:r>
      <w:r w:rsidRPr="001D2E1A">
        <w:rPr>
          <w:rFonts w:ascii="Bahnschrift" w:hAnsi="Bahnschrift"/>
          <w:w w:val="105"/>
          <w:sz w:val="16"/>
          <w:szCs w:val="16"/>
          <w:u w:val="single"/>
        </w:rPr>
        <w:t>odpowiednie pola</w:t>
      </w:r>
    </w:p>
    <w:tbl>
      <w:tblPr>
        <w:tblStyle w:val="TableNormal"/>
        <w:tblW w:w="0" w:type="auto"/>
        <w:tblInd w:w="8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4518"/>
        <w:gridCol w:w="1281"/>
        <w:gridCol w:w="1286"/>
      </w:tblGrid>
      <w:tr w:rsidR="005C4DF3" w:rsidRPr="001D2E1A" w14:paraId="4271EE72" w14:textId="77777777" w:rsidTr="001D2E1A">
        <w:trPr>
          <w:trHeight w:val="412"/>
        </w:trPr>
        <w:tc>
          <w:tcPr>
            <w:tcW w:w="4518" w:type="dxa"/>
          </w:tcPr>
          <w:p w14:paraId="645B7463" w14:textId="77BE2DFA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Użycie sygnał</w:t>
            </w:r>
            <w:r w:rsidR="00C67ECF" w:rsidRPr="001D2E1A">
              <w:rPr>
                <w:rFonts w:ascii="Bahnschrift" w:hAnsi="Bahnschrift"/>
                <w:sz w:val="20"/>
                <w:szCs w:val="20"/>
              </w:rPr>
              <w:t>ó</w:t>
            </w:r>
            <w:r w:rsidRPr="001D2E1A">
              <w:rPr>
                <w:rFonts w:ascii="Bahnschrift" w:hAnsi="Bahnschrift"/>
                <w:sz w:val="20"/>
                <w:szCs w:val="20"/>
              </w:rPr>
              <w:t>w świetlnych i dźwiękowych</w:t>
            </w:r>
          </w:p>
        </w:tc>
        <w:tc>
          <w:tcPr>
            <w:tcW w:w="1281" w:type="dxa"/>
          </w:tcPr>
          <w:p w14:paraId="238CD5FB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Tak:</w:t>
            </w:r>
          </w:p>
        </w:tc>
        <w:tc>
          <w:tcPr>
            <w:tcW w:w="1286" w:type="dxa"/>
          </w:tcPr>
          <w:p w14:paraId="6CF9B3C1" w14:textId="77777777" w:rsidR="005C4DF3" w:rsidRPr="001D2E1A" w:rsidRDefault="005C4DF3" w:rsidP="001D2E1A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Nie:</w:t>
            </w:r>
          </w:p>
        </w:tc>
      </w:tr>
    </w:tbl>
    <w:p w14:paraId="0C5B0F42" w14:textId="01B97CD5" w:rsidR="005C4DF3" w:rsidRPr="001D2E1A" w:rsidRDefault="005C4DF3" w:rsidP="001D2E1A">
      <w:pPr>
        <w:spacing w:after="0"/>
        <w:rPr>
          <w:rFonts w:ascii="Bahnschrift" w:hAnsi="Bahnschrift"/>
          <w:sz w:val="20"/>
          <w:szCs w:val="20"/>
        </w:rPr>
      </w:pPr>
    </w:p>
    <w:tbl>
      <w:tblPr>
        <w:tblStyle w:val="Tabela-Siatka"/>
        <w:tblW w:w="11269" w:type="dxa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2"/>
        <w:gridCol w:w="284"/>
        <w:gridCol w:w="3544"/>
        <w:gridCol w:w="236"/>
        <w:gridCol w:w="3733"/>
      </w:tblGrid>
      <w:tr w:rsidR="001D2E1A" w:rsidRPr="001D2E1A" w14:paraId="635634B4" w14:textId="77777777" w:rsidTr="001D2E1A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2AC41" w14:textId="4DEF91C4" w:rsidR="00C67ECF" w:rsidRPr="001D2E1A" w:rsidRDefault="00C67ECF" w:rsidP="001D2E1A">
            <w:pPr>
              <w:jc w:val="center"/>
              <w:rPr>
                <w:rFonts w:ascii="Bahnschrift" w:hAnsi="Bahnschrift"/>
                <w:sz w:val="12"/>
                <w:szCs w:val="12"/>
              </w:rPr>
            </w:pPr>
            <w:r w:rsidRPr="001D2E1A">
              <w:rPr>
                <w:rFonts w:ascii="Bahnschrift" w:hAnsi="Bahnschrift"/>
                <w:spacing w:val="-2"/>
                <w:sz w:val="12"/>
                <w:szCs w:val="12"/>
              </w:rPr>
              <w:t>Podpis</w:t>
            </w:r>
            <w:r w:rsidRPr="001D2E1A">
              <w:rPr>
                <w:rFonts w:ascii="Bahnschrift" w:hAnsi="Bahnschrift"/>
                <w:spacing w:val="3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pacing w:val="-2"/>
                <w:sz w:val="12"/>
                <w:szCs w:val="12"/>
              </w:rPr>
              <w:t>i</w:t>
            </w:r>
            <w:r w:rsidRPr="001D2E1A">
              <w:rPr>
                <w:rFonts w:ascii="Bahnschrift" w:hAnsi="Bahnschrift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pacing w:val="-2"/>
                <w:sz w:val="12"/>
                <w:szCs w:val="12"/>
              </w:rPr>
              <w:t>pieczęć</w:t>
            </w:r>
            <w:r w:rsidRPr="001D2E1A">
              <w:rPr>
                <w:rFonts w:ascii="Bahnschrift" w:hAnsi="Bahnschrift"/>
                <w:spacing w:val="3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pacing w:val="-2"/>
                <w:sz w:val="12"/>
                <w:szCs w:val="12"/>
              </w:rPr>
              <w:t>LEKARZA</w:t>
            </w:r>
            <w:r w:rsidRPr="001D2E1A">
              <w:rPr>
                <w:rFonts w:ascii="Bahnschrift" w:hAnsi="Bahnschrift"/>
                <w:spacing w:val="8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pacing w:val="-2"/>
                <w:sz w:val="12"/>
                <w:szCs w:val="12"/>
              </w:rPr>
              <w:t>zlecającego</w:t>
            </w:r>
            <w:r w:rsidRPr="001D2E1A">
              <w:rPr>
                <w:rFonts w:ascii="Bahnschrift" w:hAnsi="Bahnschrift"/>
                <w:spacing w:val="9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pacing w:val="-2"/>
                <w:sz w:val="12"/>
                <w:szCs w:val="12"/>
              </w:rPr>
              <w:t>transport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C73671" w14:textId="77777777" w:rsidR="00C67ECF" w:rsidRPr="001D2E1A" w:rsidRDefault="00C67ECF" w:rsidP="001D2E1A">
            <w:pPr>
              <w:jc w:val="center"/>
              <w:rPr>
                <w:rFonts w:ascii="Bahnschrift" w:hAnsi="Bahnschrift"/>
                <w:sz w:val="12"/>
                <w:szCs w:val="1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8C26" w14:textId="77777777" w:rsidR="001D2E1A" w:rsidRPr="001D2E1A" w:rsidRDefault="001D2E1A" w:rsidP="001D2E1A">
            <w:pPr>
              <w:pStyle w:val="Tekstpodstawowy"/>
              <w:spacing w:after="0" w:line="187" w:lineRule="exact"/>
              <w:ind w:left="8"/>
              <w:jc w:val="center"/>
              <w:rPr>
                <w:rFonts w:ascii="Bahnschrift" w:hAnsi="Bahnschrift"/>
                <w:spacing w:val="-4"/>
                <w:sz w:val="12"/>
                <w:szCs w:val="12"/>
              </w:rPr>
            </w:pPr>
          </w:p>
          <w:p w14:paraId="2777AD0C" w14:textId="77777777" w:rsidR="001D2E1A" w:rsidRDefault="001D2E1A" w:rsidP="001D2E1A">
            <w:pPr>
              <w:pStyle w:val="Tekstpodstawowy"/>
              <w:spacing w:after="0" w:line="187" w:lineRule="exact"/>
              <w:ind w:left="8"/>
              <w:jc w:val="center"/>
              <w:rPr>
                <w:rFonts w:ascii="Bahnschrift" w:hAnsi="Bahnschrift"/>
                <w:spacing w:val="-4"/>
                <w:sz w:val="12"/>
                <w:szCs w:val="12"/>
              </w:rPr>
            </w:pPr>
          </w:p>
          <w:p w14:paraId="728338F3" w14:textId="77777777" w:rsidR="001D2E1A" w:rsidRDefault="001D2E1A" w:rsidP="001D2E1A">
            <w:pPr>
              <w:pStyle w:val="Tekstpodstawowy"/>
              <w:spacing w:after="0" w:line="187" w:lineRule="exact"/>
              <w:ind w:left="8"/>
              <w:jc w:val="center"/>
              <w:rPr>
                <w:rFonts w:ascii="Bahnschrift" w:hAnsi="Bahnschrift"/>
                <w:spacing w:val="-4"/>
                <w:sz w:val="12"/>
                <w:szCs w:val="12"/>
              </w:rPr>
            </w:pPr>
          </w:p>
          <w:p w14:paraId="636737D8" w14:textId="77777777" w:rsidR="001D2E1A" w:rsidRDefault="001D2E1A" w:rsidP="001D2E1A">
            <w:pPr>
              <w:pStyle w:val="Tekstpodstawowy"/>
              <w:spacing w:after="0" w:line="187" w:lineRule="exact"/>
              <w:ind w:left="8"/>
              <w:rPr>
                <w:rFonts w:ascii="Bahnschrift" w:hAnsi="Bahnschrift"/>
                <w:spacing w:val="-4"/>
                <w:sz w:val="12"/>
                <w:szCs w:val="12"/>
              </w:rPr>
            </w:pPr>
          </w:p>
          <w:p w14:paraId="01D66661" w14:textId="77777777" w:rsidR="001D2E1A" w:rsidRPr="001D2E1A" w:rsidRDefault="001D2E1A" w:rsidP="001D2E1A">
            <w:pPr>
              <w:pStyle w:val="Tekstpodstawowy"/>
              <w:spacing w:after="0" w:line="187" w:lineRule="exact"/>
              <w:rPr>
                <w:rFonts w:ascii="Bahnschrift" w:hAnsi="Bahnschrift"/>
                <w:spacing w:val="-4"/>
                <w:sz w:val="12"/>
                <w:szCs w:val="12"/>
              </w:rPr>
            </w:pPr>
          </w:p>
          <w:p w14:paraId="2FB285D5" w14:textId="4F666D30" w:rsidR="00C67ECF" w:rsidRPr="001D2E1A" w:rsidRDefault="00C67ECF" w:rsidP="001D2E1A">
            <w:pPr>
              <w:pStyle w:val="Tekstpodstawowy"/>
              <w:spacing w:after="0" w:line="187" w:lineRule="exact"/>
              <w:ind w:left="8"/>
              <w:jc w:val="center"/>
              <w:rPr>
                <w:rFonts w:ascii="Bahnschrift" w:hAnsi="Bahnschrift"/>
                <w:sz w:val="12"/>
                <w:szCs w:val="12"/>
              </w:rPr>
            </w:pPr>
            <w:r w:rsidRPr="001D2E1A">
              <w:rPr>
                <w:rFonts w:ascii="Bahnschrift" w:hAnsi="Bahnschrift"/>
                <w:spacing w:val="-4"/>
                <w:sz w:val="12"/>
                <w:szCs w:val="12"/>
              </w:rPr>
              <w:t>Data,</w:t>
            </w:r>
            <w:r w:rsidRPr="001D2E1A">
              <w:rPr>
                <w:rFonts w:ascii="Bahnschrift" w:hAnsi="Bahnschrift"/>
                <w:spacing w:val="6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pacing w:val="-4"/>
                <w:sz w:val="12"/>
                <w:szCs w:val="12"/>
              </w:rPr>
              <w:t>godzina,</w:t>
            </w:r>
            <w:r w:rsidRPr="001D2E1A">
              <w:rPr>
                <w:rFonts w:ascii="Bahnschrift" w:hAnsi="Bahnschrift"/>
                <w:spacing w:val="3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pacing w:val="-4"/>
                <w:sz w:val="12"/>
                <w:szCs w:val="12"/>
              </w:rPr>
              <w:t>podpis</w:t>
            </w:r>
          </w:p>
          <w:p w14:paraId="11807E6C" w14:textId="648EBAD9" w:rsidR="00C67ECF" w:rsidRPr="001D2E1A" w:rsidRDefault="00C67ECF" w:rsidP="001D2E1A">
            <w:pPr>
              <w:pStyle w:val="Tekstpodstawowy"/>
              <w:spacing w:after="0"/>
              <w:ind w:left="8" w:right="4"/>
              <w:jc w:val="center"/>
              <w:rPr>
                <w:rFonts w:ascii="Bahnschrift" w:hAnsi="Bahnschrift"/>
                <w:sz w:val="12"/>
                <w:szCs w:val="12"/>
              </w:rPr>
            </w:pPr>
            <w:r w:rsidRPr="001D2E1A">
              <w:rPr>
                <w:rFonts w:ascii="Bahnschrift" w:hAnsi="Bahnschrift"/>
                <w:w w:val="90"/>
                <w:sz w:val="12"/>
                <w:szCs w:val="12"/>
              </w:rPr>
              <w:t>osoby</w:t>
            </w:r>
            <w:r w:rsidRPr="001D2E1A">
              <w:rPr>
                <w:rFonts w:ascii="Bahnschrift" w:hAnsi="Bahnschrift"/>
                <w:spacing w:val="6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w w:val="90"/>
                <w:sz w:val="12"/>
                <w:szCs w:val="12"/>
              </w:rPr>
              <w:t>zdającej</w:t>
            </w:r>
            <w:r w:rsidRPr="001D2E1A">
              <w:rPr>
                <w:rFonts w:ascii="Bahnschrift" w:hAnsi="Bahnschrift"/>
                <w:spacing w:val="9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w w:val="90"/>
                <w:sz w:val="12"/>
                <w:szCs w:val="12"/>
              </w:rPr>
              <w:t>pacjenta</w:t>
            </w:r>
            <w:r w:rsidRPr="001D2E1A">
              <w:rPr>
                <w:rFonts w:ascii="Bahnschrift" w:hAnsi="Bahnschrift"/>
                <w:spacing w:val="9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w w:val="90"/>
                <w:sz w:val="12"/>
                <w:szCs w:val="12"/>
              </w:rPr>
              <w:t>po</w:t>
            </w:r>
            <w:r w:rsidRPr="001D2E1A">
              <w:rPr>
                <w:rFonts w:ascii="Bahnschrift" w:hAnsi="Bahnschrift"/>
                <w:spacing w:val="2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w w:val="90"/>
                <w:sz w:val="12"/>
                <w:szCs w:val="12"/>
              </w:rPr>
              <w:t>stronie</w:t>
            </w:r>
            <w:r w:rsidRPr="001D2E1A">
              <w:rPr>
                <w:rFonts w:ascii="Bahnschrift" w:hAnsi="Bahnschrift"/>
                <w:spacing w:val="5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pacing w:val="-2"/>
                <w:w w:val="90"/>
                <w:sz w:val="12"/>
                <w:szCs w:val="12"/>
              </w:rPr>
              <w:t>Zlecającego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7EA1E5" w14:textId="77777777" w:rsidR="00C67ECF" w:rsidRPr="001D2E1A" w:rsidRDefault="00C67ECF" w:rsidP="001D2E1A">
            <w:pPr>
              <w:jc w:val="center"/>
              <w:rPr>
                <w:rFonts w:ascii="Bahnschrift" w:hAnsi="Bahnschrift"/>
                <w:sz w:val="12"/>
                <w:szCs w:val="1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E4C8F" w14:textId="3870336F" w:rsidR="00C67ECF" w:rsidRPr="001D2E1A" w:rsidRDefault="00C67ECF" w:rsidP="001D2E1A">
            <w:pPr>
              <w:pStyle w:val="Tekstpodstawowy"/>
              <w:spacing w:after="0" w:line="183" w:lineRule="exact"/>
              <w:ind w:left="140" w:right="122"/>
              <w:jc w:val="center"/>
              <w:rPr>
                <w:rFonts w:ascii="Bahnschrift" w:hAnsi="Bahnschrift"/>
                <w:spacing w:val="-4"/>
                <w:sz w:val="12"/>
                <w:szCs w:val="12"/>
              </w:rPr>
            </w:pPr>
            <w:r w:rsidRPr="001D2E1A">
              <w:rPr>
                <w:rFonts w:ascii="Bahnschrift" w:hAnsi="Bahnschrift"/>
                <w:sz w:val="12"/>
                <w:szCs w:val="12"/>
              </w:rPr>
              <w:t>Data,</w:t>
            </w:r>
            <w:r w:rsidRPr="001D2E1A">
              <w:rPr>
                <w:rFonts w:ascii="Bahnschrift" w:hAnsi="Bahnschrift"/>
                <w:spacing w:val="-9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z w:val="12"/>
                <w:szCs w:val="12"/>
              </w:rPr>
              <w:t>godzina,</w:t>
            </w:r>
            <w:r w:rsidRPr="001D2E1A">
              <w:rPr>
                <w:rFonts w:ascii="Bahnschrift" w:hAnsi="Bahnschrift"/>
                <w:spacing w:val="-2"/>
                <w:sz w:val="12"/>
                <w:szCs w:val="12"/>
              </w:rPr>
              <w:t xml:space="preserve"> podpis </w:t>
            </w:r>
            <w:r w:rsidRPr="001D2E1A">
              <w:rPr>
                <w:rFonts w:ascii="Bahnschrift" w:hAnsi="Bahnschrift"/>
                <w:sz w:val="12"/>
                <w:szCs w:val="12"/>
              </w:rPr>
              <w:t>osoby</w:t>
            </w:r>
            <w:r w:rsidRPr="001D2E1A">
              <w:rPr>
                <w:rFonts w:ascii="Bahnschrift" w:hAnsi="Bahnschrift"/>
                <w:spacing w:val="-9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z w:val="12"/>
                <w:szCs w:val="12"/>
              </w:rPr>
              <w:t>przejmującej</w:t>
            </w:r>
          </w:p>
          <w:p w14:paraId="5A158B8E" w14:textId="35365A56" w:rsidR="00C67ECF" w:rsidRPr="001D2E1A" w:rsidRDefault="00C67ECF" w:rsidP="001D2E1A">
            <w:pPr>
              <w:pStyle w:val="Tekstpodstawowy"/>
              <w:spacing w:after="0" w:line="183" w:lineRule="exact"/>
              <w:ind w:left="140" w:right="122"/>
              <w:jc w:val="center"/>
              <w:rPr>
                <w:rFonts w:ascii="Bahnschrift" w:hAnsi="Bahnschrift"/>
                <w:sz w:val="12"/>
                <w:szCs w:val="12"/>
              </w:rPr>
            </w:pPr>
            <w:r w:rsidRPr="001D2E1A">
              <w:rPr>
                <w:rFonts w:ascii="Bahnschrift" w:hAnsi="Bahnschrift"/>
                <w:sz w:val="12"/>
                <w:szCs w:val="12"/>
              </w:rPr>
              <w:t>pacjenta</w:t>
            </w:r>
            <w:r w:rsidRPr="001D2E1A">
              <w:rPr>
                <w:rFonts w:ascii="Bahnschrift" w:hAnsi="Bahnschrift"/>
                <w:spacing w:val="-5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z w:val="12"/>
                <w:szCs w:val="12"/>
              </w:rPr>
              <w:t>po</w:t>
            </w:r>
            <w:r w:rsidRPr="001D2E1A">
              <w:rPr>
                <w:rFonts w:ascii="Bahnschrift" w:hAnsi="Bahnschrift"/>
                <w:spacing w:val="-10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z w:val="12"/>
                <w:szCs w:val="12"/>
              </w:rPr>
              <w:t>stronie</w:t>
            </w:r>
            <w:r w:rsidRPr="001D2E1A">
              <w:rPr>
                <w:rFonts w:ascii="Bahnschrift" w:hAnsi="Bahnschrift"/>
                <w:spacing w:val="40"/>
                <w:sz w:val="12"/>
                <w:szCs w:val="12"/>
              </w:rPr>
              <w:t xml:space="preserve"> </w:t>
            </w:r>
            <w:r w:rsidRPr="001D2E1A">
              <w:rPr>
                <w:rFonts w:ascii="Bahnschrift" w:hAnsi="Bahnschrift"/>
                <w:spacing w:val="-2"/>
                <w:sz w:val="12"/>
                <w:szCs w:val="12"/>
              </w:rPr>
              <w:t>Wykonawcy</w:t>
            </w:r>
          </w:p>
        </w:tc>
      </w:tr>
    </w:tbl>
    <w:p w14:paraId="6A361786" w14:textId="77777777" w:rsidR="00C67ECF" w:rsidRPr="00793D90" w:rsidRDefault="00C67ECF" w:rsidP="001D2E1A">
      <w:pPr>
        <w:spacing w:after="0"/>
        <w:rPr>
          <w:rFonts w:ascii="Bahnschrift" w:hAnsi="Bahnschrift"/>
          <w:sz w:val="18"/>
          <w:szCs w:val="20"/>
        </w:rPr>
      </w:pPr>
    </w:p>
    <w:p w14:paraId="48938361" w14:textId="18B976CF" w:rsidR="00C67ECF" w:rsidRPr="001D2E1A" w:rsidRDefault="001D2E1A" w:rsidP="001D2E1A">
      <w:pPr>
        <w:spacing w:after="0"/>
        <w:rPr>
          <w:rFonts w:ascii="Bahnschrift" w:hAnsi="Bahnschrift"/>
          <w:spacing w:val="-2"/>
          <w:w w:val="110"/>
          <w:sz w:val="20"/>
          <w:szCs w:val="20"/>
        </w:rPr>
      </w:pPr>
      <w:r>
        <w:rPr>
          <w:rFonts w:ascii="Bahnschrift" w:hAnsi="Bahnschrift"/>
          <w:w w:val="110"/>
          <w:sz w:val="20"/>
          <w:szCs w:val="20"/>
        </w:rPr>
        <w:t xml:space="preserve">Dane </w:t>
      </w:r>
      <w:r w:rsidR="00C67ECF" w:rsidRPr="001D2E1A">
        <w:rPr>
          <w:rFonts w:ascii="Bahnschrift" w:hAnsi="Bahnschrift"/>
          <w:w w:val="110"/>
          <w:sz w:val="20"/>
          <w:szCs w:val="20"/>
        </w:rPr>
        <w:t>dotyczące</w:t>
      </w:r>
      <w:r w:rsidR="00C67ECF" w:rsidRPr="001D2E1A">
        <w:rPr>
          <w:rFonts w:ascii="Bahnschrift" w:hAnsi="Bahnschrift"/>
          <w:spacing w:val="-8"/>
          <w:w w:val="110"/>
          <w:sz w:val="20"/>
          <w:szCs w:val="20"/>
        </w:rPr>
        <w:t xml:space="preserve"> </w:t>
      </w:r>
      <w:r w:rsidR="00C67ECF" w:rsidRPr="001D2E1A">
        <w:rPr>
          <w:rFonts w:ascii="Bahnschrift" w:hAnsi="Bahnschrift"/>
          <w:w w:val="110"/>
          <w:sz w:val="20"/>
          <w:szCs w:val="20"/>
        </w:rPr>
        <w:t>czasów</w:t>
      </w:r>
      <w:r w:rsidR="00C67ECF" w:rsidRPr="001D2E1A">
        <w:rPr>
          <w:rFonts w:ascii="Bahnschrift" w:hAnsi="Bahnschrift"/>
          <w:spacing w:val="-6"/>
          <w:w w:val="110"/>
          <w:sz w:val="20"/>
          <w:szCs w:val="20"/>
        </w:rPr>
        <w:t xml:space="preserve"> </w:t>
      </w:r>
      <w:r w:rsidR="00C67ECF" w:rsidRPr="001D2E1A">
        <w:rPr>
          <w:rFonts w:ascii="Bahnschrift" w:hAnsi="Bahnschrift"/>
          <w:spacing w:val="-2"/>
          <w:w w:val="110"/>
          <w:sz w:val="20"/>
          <w:szCs w:val="20"/>
        </w:rPr>
        <w:t>transportu</w:t>
      </w:r>
    </w:p>
    <w:tbl>
      <w:tblPr>
        <w:tblStyle w:val="TableNormal"/>
        <w:tblW w:w="0" w:type="auto"/>
        <w:tblInd w:w="8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233"/>
        <w:gridCol w:w="2279"/>
      </w:tblGrid>
      <w:tr w:rsidR="00C67ECF" w:rsidRPr="001D2E1A" w14:paraId="6EB9394B" w14:textId="77777777" w:rsidTr="001D2E1A">
        <w:trPr>
          <w:trHeight w:val="316"/>
        </w:trPr>
        <w:tc>
          <w:tcPr>
            <w:tcW w:w="426" w:type="dxa"/>
          </w:tcPr>
          <w:p w14:paraId="1A246F25" w14:textId="77777777" w:rsidR="00C67ECF" w:rsidRPr="001D2E1A" w:rsidRDefault="00C67ECF" w:rsidP="001D2E1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1.</w:t>
            </w:r>
          </w:p>
        </w:tc>
        <w:tc>
          <w:tcPr>
            <w:tcW w:w="5233" w:type="dxa"/>
          </w:tcPr>
          <w:p w14:paraId="02C89777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Wyjazd z miejsca wyczekiwania</w:t>
            </w:r>
          </w:p>
        </w:tc>
        <w:tc>
          <w:tcPr>
            <w:tcW w:w="2279" w:type="dxa"/>
          </w:tcPr>
          <w:p w14:paraId="64676C79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data/godz.</w:t>
            </w:r>
          </w:p>
        </w:tc>
      </w:tr>
      <w:tr w:rsidR="00C67ECF" w:rsidRPr="001D2E1A" w14:paraId="71D95BC3" w14:textId="77777777" w:rsidTr="001D2E1A">
        <w:trPr>
          <w:trHeight w:val="301"/>
        </w:trPr>
        <w:tc>
          <w:tcPr>
            <w:tcW w:w="426" w:type="dxa"/>
          </w:tcPr>
          <w:p w14:paraId="52D7F332" w14:textId="77777777" w:rsidR="00C67ECF" w:rsidRPr="001D2E1A" w:rsidRDefault="00C67ECF" w:rsidP="001D2E1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2.</w:t>
            </w:r>
          </w:p>
        </w:tc>
        <w:tc>
          <w:tcPr>
            <w:tcW w:w="5233" w:type="dxa"/>
          </w:tcPr>
          <w:p w14:paraId="4199B63B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Przyjazd do szpitala zlecającego transport</w:t>
            </w:r>
          </w:p>
        </w:tc>
        <w:tc>
          <w:tcPr>
            <w:tcW w:w="2279" w:type="dxa"/>
          </w:tcPr>
          <w:p w14:paraId="40F0D2F2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godz.</w:t>
            </w:r>
          </w:p>
        </w:tc>
      </w:tr>
      <w:tr w:rsidR="00C67ECF" w:rsidRPr="001D2E1A" w14:paraId="3436E328" w14:textId="77777777" w:rsidTr="001D2E1A">
        <w:trPr>
          <w:trHeight w:val="311"/>
        </w:trPr>
        <w:tc>
          <w:tcPr>
            <w:tcW w:w="426" w:type="dxa"/>
          </w:tcPr>
          <w:p w14:paraId="3AA23D7A" w14:textId="77777777" w:rsidR="00C67ECF" w:rsidRPr="001D2E1A" w:rsidRDefault="00C67ECF" w:rsidP="001D2E1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3.</w:t>
            </w:r>
          </w:p>
        </w:tc>
        <w:tc>
          <w:tcPr>
            <w:tcW w:w="5233" w:type="dxa"/>
          </w:tcPr>
          <w:p w14:paraId="7D1D520D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Wyjazd z pacjentem ze szpitala zlecającego transport</w:t>
            </w:r>
          </w:p>
        </w:tc>
        <w:tc>
          <w:tcPr>
            <w:tcW w:w="2279" w:type="dxa"/>
          </w:tcPr>
          <w:p w14:paraId="68E1A9AB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godz.</w:t>
            </w:r>
          </w:p>
        </w:tc>
      </w:tr>
      <w:tr w:rsidR="00C67ECF" w:rsidRPr="001D2E1A" w14:paraId="31C46C33" w14:textId="77777777" w:rsidTr="001D2E1A">
        <w:trPr>
          <w:trHeight w:val="301"/>
        </w:trPr>
        <w:tc>
          <w:tcPr>
            <w:tcW w:w="426" w:type="dxa"/>
          </w:tcPr>
          <w:p w14:paraId="38B54DCC" w14:textId="77777777" w:rsidR="00C67ECF" w:rsidRPr="001D2E1A" w:rsidRDefault="00C67ECF" w:rsidP="001D2E1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4.</w:t>
            </w:r>
          </w:p>
        </w:tc>
        <w:tc>
          <w:tcPr>
            <w:tcW w:w="5233" w:type="dxa"/>
          </w:tcPr>
          <w:p w14:paraId="1E7663E7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Przyjazd do miejsca docelowego</w:t>
            </w:r>
          </w:p>
        </w:tc>
        <w:tc>
          <w:tcPr>
            <w:tcW w:w="2279" w:type="dxa"/>
          </w:tcPr>
          <w:p w14:paraId="3EE351C3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godz.</w:t>
            </w:r>
          </w:p>
        </w:tc>
      </w:tr>
      <w:tr w:rsidR="00C67ECF" w:rsidRPr="001D2E1A" w14:paraId="3284D1D1" w14:textId="77777777" w:rsidTr="001D2E1A">
        <w:trPr>
          <w:trHeight w:val="306"/>
        </w:trPr>
        <w:tc>
          <w:tcPr>
            <w:tcW w:w="426" w:type="dxa"/>
          </w:tcPr>
          <w:p w14:paraId="5777A982" w14:textId="77777777" w:rsidR="00C67ECF" w:rsidRPr="001D2E1A" w:rsidRDefault="00C67ECF" w:rsidP="001D2E1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5.</w:t>
            </w:r>
          </w:p>
        </w:tc>
        <w:tc>
          <w:tcPr>
            <w:tcW w:w="5233" w:type="dxa"/>
          </w:tcPr>
          <w:p w14:paraId="24AEB6EC" w14:textId="1E8B34FB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Przekazanie pacjen</w:t>
            </w:r>
            <w:r w:rsidR="001D2E1A">
              <w:rPr>
                <w:rFonts w:ascii="Bahnschrift" w:hAnsi="Bahnschrift"/>
                <w:sz w:val="20"/>
                <w:szCs w:val="20"/>
              </w:rPr>
              <w:t>t</w:t>
            </w:r>
            <w:r w:rsidRPr="001D2E1A">
              <w:rPr>
                <w:rFonts w:ascii="Bahnschrift" w:hAnsi="Bahnschrift"/>
                <w:sz w:val="20"/>
                <w:szCs w:val="20"/>
              </w:rPr>
              <w:t>a w miejscu docelowym</w:t>
            </w:r>
          </w:p>
        </w:tc>
        <w:tc>
          <w:tcPr>
            <w:tcW w:w="2279" w:type="dxa"/>
          </w:tcPr>
          <w:p w14:paraId="5DAC3547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godz.</w:t>
            </w:r>
          </w:p>
        </w:tc>
      </w:tr>
      <w:tr w:rsidR="00C67ECF" w:rsidRPr="001D2E1A" w14:paraId="3D7E7D6B" w14:textId="77777777" w:rsidTr="001D2E1A">
        <w:trPr>
          <w:trHeight w:val="301"/>
        </w:trPr>
        <w:tc>
          <w:tcPr>
            <w:tcW w:w="426" w:type="dxa"/>
          </w:tcPr>
          <w:p w14:paraId="2C71FD6B" w14:textId="77777777" w:rsidR="00C67ECF" w:rsidRPr="001D2E1A" w:rsidRDefault="00C67ECF" w:rsidP="001D2E1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6.</w:t>
            </w:r>
          </w:p>
        </w:tc>
        <w:tc>
          <w:tcPr>
            <w:tcW w:w="5233" w:type="dxa"/>
          </w:tcPr>
          <w:p w14:paraId="2C13B815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Wyjazd z miejsca docelowego</w:t>
            </w:r>
          </w:p>
        </w:tc>
        <w:tc>
          <w:tcPr>
            <w:tcW w:w="2279" w:type="dxa"/>
          </w:tcPr>
          <w:p w14:paraId="0B89B8AD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godz.</w:t>
            </w:r>
          </w:p>
        </w:tc>
      </w:tr>
      <w:tr w:rsidR="00C67ECF" w:rsidRPr="001D2E1A" w14:paraId="7597248C" w14:textId="77777777" w:rsidTr="001D2E1A">
        <w:trPr>
          <w:trHeight w:val="301"/>
        </w:trPr>
        <w:tc>
          <w:tcPr>
            <w:tcW w:w="426" w:type="dxa"/>
          </w:tcPr>
          <w:p w14:paraId="389E5108" w14:textId="77777777" w:rsidR="00C67ECF" w:rsidRPr="001D2E1A" w:rsidRDefault="00C67ECF" w:rsidP="001D2E1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7.</w:t>
            </w:r>
          </w:p>
        </w:tc>
        <w:tc>
          <w:tcPr>
            <w:tcW w:w="5233" w:type="dxa"/>
          </w:tcPr>
          <w:p w14:paraId="2C976D9C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  <w:r w:rsidRPr="001D2E1A">
              <w:rPr>
                <w:rFonts w:ascii="Bahnschrift" w:hAnsi="Bahnschrift"/>
                <w:sz w:val="20"/>
                <w:szCs w:val="20"/>
              </w:rPr>
              <w:t>Ilość kilometrów</w:t>
            </w:r>
            <w:bookmarkStart w:id="0" w:name="_GoBack"/>
            <w:bookmarkEnd w:id="0"/>
          </w:p>
        </w:tc>
        <w:tc>
          <w:tcPr>
            <w:tcW w:w="2279" w:type="dxa"/>
          </w:tcPr>
          <w:p w14:paraId="4854BB02" w14:textId="77777777" w:rsidR="00C67ECF" w:rsidRPr="001D2E1A" w:rsidRDefault="00C67ECF" w:rsidP="009516F2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6A07248E" w14:textId="4DF6AA56" w:rsidR="005C4DF3" w:rsidRPr="001D2E1A" w:rsidRDefault="005C4DF3" w:rsidP="001D2E1A">
      <w:pPr>
        <w:rPr>
          <w:rFonts w:ascii="Bahnschrift" w:hAnsi="Bahnschrift"/>
        </w:rPr>
      </w:pPr>
    </w:p>
    <w:sectPr w:rsidR="005C4DF3" w:rsidRPr="001D2E1A" w:rsidSect="001D2E1A">
      <w:headerReference w:type="default" r:id="rId8"/>
      <w:pgSz w:w="12240" w:h="15840"/>
      <w:pgMar w:top="567" w:right="720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1B4C8" w14:textId="77777777" w:rsidR="00793D90" w:rsidRDefault="00793D90" w:rsidP="00793D90">
      <w:pPr>
        <w:spacing w:after="0" w:line="240" w:lineRule="auto"/>
      </w:pPr>
      <w:r>
        <w:separator/>
      </w:r>
    </w:p>
  </w:endnote>
  <w:endnote w:type="continuationSeparator" w:id="0">
    <w:p w14:paraId="5232FDA1" w14:textId="77777777" w:rsidR="00793D90" w:rsidRDefault="00793D90" w:rsidP="0079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B7698" w14:textId="77777777" w:rsidR="00793D90" w:rsidRDefault="00793D90" w:rsidP="00793D90">
      <w:pPr>
        <w:spacing w:after="0" w:line="240" w:lineRule="auto"/>
      </w:pPr>
      <w:r>
        <w:separator/>
      </w:r>
    </w:p>
  </w:footnote>
  <w:footnote w:type="continuationSeparator" w:id="0">
    <w:p w14:paraId="691B104A" w14:textId="77777777" w:rsidR="00793D90" w:rsidRDefault="00793D90" w:rsidP="0079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1F323" w14:textId="19CD3CD2" w:rsidR="00793D90" w:rsidRPr="00793D90" w:rsidRDefault="00793D90" w:rsidP="00793D90">
    <w:pPr>
      <w:pStyle w:val="Nagwek"/>
      <w:jc w:val="right"/>
      <w:rPr>
        <w:rFonts w:ascii="Arial" w:hAnsi="Arial" w:cs="Arial"/>
        <w:b/>
        <w:sz w:val="20"/>
      </w:rPr>
    </w:pPr>
    <w:r w:rsidRPr="00793D90">
      <w:rPr>
        <w:rFonts w:ascii="Arial" w:hAnsi="Arial" w:cs="Arial"/>
        <w:b/>
        <w:sz w:val="20"/>
      </w:rPr>
      <w:t>Załącznik nr 4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D2E1A"/>
    <w:rsid w:val="0029639D"/>
    <w:rsid w:val="00326F90"/>
    <w:rsid w:val="005C4DF3"/>
    <w:rsid w:val="00793D90"/>
    <w:rsid w:val="009E756B"/>
    <w:rsid w:val="00A058F2"/>
    <w:rsid w:val="00AA1D8D"/>
    <w:rsid w:val="00AF79B2"/>
    <w:rsid w:val="00B47730"/>
    <w:rsid w:val="00BF01AA"/>
    <w:rsid w:val="00C67ECF"/>
    <w:rsid w:val="00CB0664"/>
    <w:rsid w:val="00D437D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EAA3AA"/>
  <w14:defaultImageDpi w14:val="330"/>
  <w15:docId w15:val="{0490085A-9345-4693-A566-E9D9391B2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5C4DF3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D2A363-EC7C-4271-B503-BC957D2A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1925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Mydlarz</cp:lastModifiedBy>
  <cp:revision>5</cp:revision>
  <cp:lastPrinted>2025-08-13T07:38:00Z</cp:lastPrinted>
  <dcterms:created xsi:type="dcterms:W3CDTF">2013-12-23T23:15:00Z</dcterms:created>
  <dcterms:modified xsi:type="dcterms:W3CDTF">2025-11-06T07:02:00Z</dcterms:modified>
  <cp:category/>
</cp:coreProperties>
</file>